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DC7AB6" w14:textId="4960776E" w:rsidR="007166CE" w:rsidRDefault="008B2348" w:rsidP="00442E69">
      <w:pPr>
        <w:pStyle w:val="berschrift1"/>
        <w:rPr>
          <w:b w:val="0"/>
          <w:bCs w:val="0"/>
          <w:sz w:val="32"/>
          <w:szCs w:val="32"/>
        </w:rPr>
      </w:pPr>
      <w:r>
        <w:rPr>
          <w:b w:val="0"/>
          <w:bCs w:val="0"/>
          <w:noProof/>
          <w:sz w:val="32"/>
          <w:szCs w:val="32"/>
        </w:rPr>
        <w:drawing>
          <wp:inline distT="0" distB="0" distL="0" distR="0" wp14:anchorId="14D28E08" wp14:editId="3A59A01A">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25C7541" w14:textId="77777777" w:rsidR="007166CE" w:rsidRDefault="007166CE" w:rsidP="007166CE">
      <w:pPr>
        <w:pStyle w:val="berschrift1"/>
      </w:pPr>
      <w:r>
        <w:br w:type="page"/>
      </w:r>
      <w:r>
        <w:lastRenderedPageBreak/>
        <w:t>Vorwort</w:t>
      </w:r>
    </w:p>
    <w:p w14:paraId="700B0FFC"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73711A6C" w14:textId="77777777" w:rsidR="007E1779" w:rsidRDefault="008D7463" w:rsidP="007166CE">
      <w:r>
        <w:t xml:space="preserve">Dieses Jahr hat uns allen eine Menge abverlangt – doch Gott hat uns hindurchgetragen. </w:t>
      </w:r>
    </w:p>
    <w:p w14:paraId="550FA662"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546ECEE6" w14:textId="77777777" w:rsidR="007E1779" w:rsidRDefault="007E1779" w:rsidP="007166CE">
      <w:r>
        <w:t>Vielleicht hat aber auch der eine oder die andere Lust, mitzumachen und neue Bücher zu erstellen – sprecht mich einfach an.</w:t>
      </w:r>
    </w:p>
    <w:p w14:paraId="3A042A77" w14:textId="77777777" w:rsidR="007166CE" w:rsidRDefault="007166CE" w:rsidP="007166CE">
      <w:r>
        <w:t>Euch allen wünsche ich Gottes reichen Segen und dass Ihr für Euch interessante Texte hier findet. Für Anregungen bin ich immer dankbar.</w:t>
      </w:r>
    </w:p>
    <w:p w14:paraId="4CDDFA0F" w14:textId="77777777" w:rsidR="007166CE" w:rsidRDefault="007166CE" w:rsidP="007166CE">
      <w:r>
        <w:t>Gruß &amp; Segen,</w:t>
      </w:r>
    </w:p>
    <w:p w14:paraId="7ACF01B0" w14:textId="77777777" w:rsidR="007166CE" w:rsidRDefault="007166CE" w:rsidP="007166CE">
      <w:r>
        <w:t>Andreas</w:t>
      </w:r>
    </w:p>
    <w:p w14:paraId="7280C0E2"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C638EB2" w14:textId="77777777" w:rsidR="00C74B94" w:rsidRDefault="00C74B94" w:rsidP="00C74B94">
      <w:pPr>
        <w:pStyle w:val="berschrift1"/>
        <w:rPr>
          <w:sz w:val="48"/>
        </w:rPr>
      </w:pPr>
      <w:r>
        <w:t xml:space="preserve">Althamer, Andreas - Etliche Christliche </w:t>
      </w:r>
      <w:proofErr w:type="spellStart"/>
      <w:r>
        <w:t>Collecten</w:t>
      </w:r>
      <w:proofErr w:type="spellEnd"/>
      <w:r>
        <w:t xml:space="preserve"> oder gebet für </w:t>
      </w:r>
      <w:proofErr w:type="spellStart"/>
      <w:r>
        <w:t>gemeynes</w:t>
      </w:r>
      <w:proofErr w:type="spellEnd"/>
      <w:r>
        <w:t xml:space="preserve"> </w:t>
      </w:r>
      <w:proofErr w:type="spellStart"/>
      <w:r>
        <w:t>anligen</w:t>
      </w:r>
      <w:proofErr w:type="spellEnd"/>
      <w:r>
        <w:t xml:space="preserve"> der </w:t>
      </w:r>
      <w:proofErr w:type="spellStart"/>
      <w:r>
        <w:t>Christenheyt</w:t>
      </w:r>
      <w:proofErr w:type="spellEnd"/>
    </w:p>
    <w:p w14:paraId="526608F2" w14:textId="77777777" w:rsidR="00C74B94" w:rsidRDefault="00C74B94" w:rsidP="00C74B94">
      <w:pPr>
        <w:pStyle w:val="berschrift2"/>
      </w:pPr>
      <w:r>
        <w:t xml:space="preserve">Die </w:t>
      </w:r>
      <w:proofErr w:type="spellStart"/>
      <w:r>
        <w:t>gmeynen</w:t>
      </w:r>
      <w:proofErr w:type="spellEnd"/>
      <w:r>
        <w:t xml:space="preserve"> </w:t>
      </w:r>
      <w:proofErr w:type="spellStart"/>
      <w:r>
        <w:t>gepet</w:t>
      </w:r>
      <w:proofErr w:type="spellEnd"/>
      <w:r>
        <w:t xml:space="preserve"> / die man pflegt </w:t>
      </w:r>
      <w:proofErr w:type="spellStart"/>
      <w:r>
        <w:t>Collecten</w:t>
      </w:r>
      <w:proofErr w:type="spellEnd"/>
      <w:r>
        <w:t xml:space="preserve"> zu nennen.</w:t>
      </w:r>
    </w:p>
    <w:p w14:paraId="2F72144A" w14:textId="77777777" w:rsidR="00C74B94" w:rsidRDefault="00C74B94" w:rsidP="00C74B94">
      <w:pPr>
        <w:pStyle w:val="StandardWeb"/>
      </w:pPr>
      <w:r>
        <w:t xml:space="preserve">Lieben </w:t>
      </w:r>
      <w:proofErr w:type="spellStart"/>
      <w:r>
        <w:t>frewnd</w:t>
      </w:r>
      <w:proofErr w:type="spellEnd"/>
      <w:r>
        <w:t xml:space="preserve"> / Christus uns lieber </w:t>
      </w:r>
      <w:proofErr w:type="spellStart"/>
      <w:r>
        <w:t>herr</w:t>
      </w:r>
      <w:proofErr w:type="spellEnd"/>
      <w:r>
        <w:t xml:space="preserve"> / </w:t>
      </w:r>
      <w:proofErr w:type="spellStart"/>
      <w:r>
        <w:t>auff</w:t>
      </w:r>
      <w:proofErr w:type="spellEnd"/>
      <w:r>
        <w:t xml:space="preserve"> das alle </w:t>
      </w:r>
      <w:proofErr w:type="spellStart"/>
      <w:r>
        <w:t>glaubigen</w:t>
      </w:r>
      <w:proofErr w:type="spellEnd"/>
      <w:r>
        <w:t xml:space="preserve"> zu bitten </w:t>
      </w:r>
      <w:proofErr w:type="spellStart"/>
      <w:r>
        <w:t>geraytzt</w:t>
      </w:r>
      <w:proofErr w:type="spellEnd"/>
      <w:r>
        <w:t xml:space="preserve"> wurden / hat er gar ein tröstliche </w:t>
      </w:r>
      <w:proofErr w:type="spellStart"/>
      <w:r>
        <w:t>versicherung</w:t>
      </w:r>
      <w:proofErr w:type="spellEnd"/>
      <w:r>
        <w:t xml:space="preserve"> dem </w:t>
      </w:r>
      <w:proofErr w:type="spellStart"/>
      <w:r>
        <w:t>gepet</w:t>
      </w:r>
      <w:proofErr w:type="spellEnd"/>
      <w:r>
        <w:t xml:space="preserve"> </w:t>
      </w:r>
      <w:proofErr w:type="spellStart"/>
      <w:r>
        <w:t>angehenckt</w:t>
      </w:r>
      <w:proofErr w:type="spellEnd"/>
      <w:r>
        <w:t xml:space="preserve"> / sprechend / Suchet / so </w:t>
      </w:r>
      <w:proofErr w:type="spellStart"/>
      <w:r>
        <w:t>werd</w:t>
      </w:r>
      <w:proofErr w:type="spellEnd"/>
      <w:r>
        <w:t xml:space="preserve"> ihr finden / </w:t>
      </w:r>
      <w:proofErr w:type="spellStart"/>
      <w:r>
        <w:t>Klopffet</w:t>
      </w:r>
      <w:proofErr w:type="spellEnd"/>
      <w:r>
        <w:t xml:space="preserve"> an / so </w:t>
      </w:r>
      <w:proofErr w:type="spellStart"/>
      <w:r>
        <w:t>wirt</w:t>
      </w:r>
      <w:proofErr w:type="spellEnd"/>
      <w:r>
        <w:t xml:space="preserve"> euch </w:t>
      </w:r>
      <w:proofErr w:type="spellStart"/>
      <w:r>
        <w:t>auffgethan</w:t>
      </w:r>
      <w:proofErr w:type="spellEnd"/>
      <w:r>
        <w:t xml:space="preserve"> / Und wo </w:t>
      </w:r>
      <w:proofErr w:type="spellStart"/>
      <w:r>
        <w:t>zwen</w:t>
      </w:r>
      <w:proofErr w:type="spellEnd"/>
      <w:r>
        <w:t xml:space="preserve"> oder drey </w:t>
      </w:r>
      <w:proofErr w:type="spellStart"/>
      <w:r>
        <w:t>versamlet</w:t>
      </w:r>
      <w:proofErr w:type="spellEnd"/>
      <w:r>
        <w:t xml:space="preserve"> sind in meinem </w:t>
      </w:r>
      <w:proofErr w:type="spellStart"/>
      <w:r>
        <w:t>namen</w:t>
      </w:r>
      <w:proofErr w:type="spellEnd"/>
      <w:r>
        <w:t xml:space="preserve"> / was sie bitten meinen </w:t>
      </w:r>
      <w:proofErr w:type="spellStart"/>
      <w:r>
        <w:t>hymlischen</w:t>
      </w:r>
      <w:proofErr w:type="spellEnd"/>
      <w:r>
        <w:t xml:space="preserve"> </w:t>
      </w:r>
      <w:proofErr w:type="spellStart"/>
      <w:r>
        <w:t>vater</w:t>
      </w:r>
      <w:proofErr w:type="spellEnd"/>
      <w:r>
        <w:t xml:space="preserve"> in meinem </w:t>
      </w:r>
      <w:proofErr w:type="spellStart"/>
      <w:r>
        <w:t>namen</w:t>
      </w:r>
      <w:proofErr w:type="spellEnd"/>
      <w:r>
        <w:t xml:space="preserve"> / das </w:t>
      </w:r>
      <w:proofErr w:type="spellStart"/>
      <w:r>
        <w:t>sol</w:t>
      </w:r>
      <w:proofErr w:type="spellEnd"/>
      <w:r>
        <w:t xml:space="preserve"> </w:t>
      </w:r>
      <w:proofErr w:type="spellStart"/>
      <w:r>
        <w:t>jnen</w:t>
      </w:r>
      <w:proofErr w:type="spellEnd"/>
      <w:r>
        <w:t xml:space="preserve"> </w:t>
      </w:r>
      <w:proofErr w:type="spellStart"/>
      <w:r>
        <w:t>widerfaren</w:t>
      </w:r>
      <w:proofErr w:type="spellEnd"/>
      <w:r>
        <w:t xml:space="preserve"> von meinem </w:t>
      </w:r>
      <w:proofErr w:type="spellStart"/>
      <w:r>
        <w:t>vater</w:t>
      </w:r>
      <w:proofErr w:type="spellEnd"/>
      <w:r>
        <w:t xml:space="preserve"> im </w:t>
      </w:r>
      <w:proofErr w:type="spellStart"/>
      <w:r>
        <w:t>hymel</w:t>
      </w:r>
      <w:proofErr w:type="spellEnd"/>
      <w:r>
        <w:t xml:space="preserve">. </w:t>
      </w:r>
      <w:proofErr w:type="spellStart"/>
      <w:r>
        <w:t>Dieweyl</w:t>
      </w:r>
      <w:proofErr w:type="spellEnd"/>
      <w:r>
        <w:t xml:space="preserve"> wir dann eine solche </w:t>
      </w:r>
      <w:proofErr w:type="spellStart"/>
      <w:r>
        <w:t>genedige</w:t>
      </w:r>
      <w:proofErr w:type="spellEnd"/>
      <w:r>
        <w:t xml:space="preserve"> und </w:t>
      </w:r>
      <w:proofErr w:type="spellStart"/>
      <w:r>
        <w:t>warhafftige</w:t>
      </w:r>
      <w:proofErr w:type="spellEnd"/>
      <w:r>
        <w:t xml:space="preserve"> </w:t>
      </w:r>
      <w:proofErr w:type="spellStart"/>
      <w:r>
        <w:t>zusagung</w:t>
      </w:r>
      <w:proofErr w:type="spellEnd"/>
      <w:r>
        <w:t xml:space="preserve"> Christi haben / und seiner </w:t>
      </w:r>
      <w:proofErr w:type="spellStart"/>
      <w:r>
        <w:t>unterweysung</w:t>
      </w:r>
      <w:proofErr w:type="spellEnd"/>
      <w:r>
        <w:t xml:space="preserve"> und </w:t>
      </w:r>
      <w:proofErr w:type="spellStart"/>
      <w:r>
        <w:t>befelh</w:t>
      </w:r>
      <w:proofErr w:type="spellEnd"/>
      <w:r>
        <w:t xml:space="preserve"> nach ( wie das </w:t>
      </w:r>
      <w:proofErr w:type="spellStart"/>
      <w:r>
        <w:t>veter</w:t>
      </w:r>
      <w:proofErr w:type="spellEnd"/>
      <w:r>
        <w:t xml:space="preserve"> unser </w:t>
      </w:r>
      <w:proofErr w:type="spellStart"/>
      <w:r>
        <w:t>außweyst</w:t>
      </w:r>
      <w:proofErr w:type="spellEnd"/>
      <w:r>
        <w:t xml:space="preserve">) schuldig sind für ein ander zu bitten. Darzu auch durch den </w:t>
      </w:r>
      <w:proofErr w:type="spellStart"/>
      <w:r>
        <w:t>heyligen</w:t>
      </w:r>
      <w:proofErr w:type="spellEnd"/>
      <w:r>
        <w:t xml:space="preserve"> S. Pauls zu solcher </w:t>
      </w:r>
      <w:proofErr w:type="spellStart"/>
      <w:r>
        <w:t>fürbit</w:t>
      </w:r>
      <w:proofErr w:type="spellEnd"/>
      <w:r>
        <w:t xml:space="preserve"> hoch </w:t>
      </w:r>
      <w:proofErr w:type="spellStart"/>
      <w:r>
        <w:t>vermanet</w:t>
      </w:r>
      <w:proofErr w:type="spellEnd"/>
      <w:r>
        <w:t xml:space="preserve"> werden / und </w:t>
      </w:r>
      <w:proofErr w:type="spellStart"/>
      <w:r>
        <w:t>mancherley</w:t>
      </w:r>
      <w:proofErr w:type="spellEnd"/>
      <w:r>
        <w:t xml:space="preserve"> </w:t>
      </w:r>
      <w:proofErr w:type="spellStart"/>
      <w:r>
        <w:t>anligender</w:t>
      </w:r>
      <w:proofErr w:type="spellEnd"/>
      <w:r>
        <w:t xml:space="preserve"> not und </w:t>
      </w:r>
      <w:proofErr w:type="spellStart"/>
      <w:r>
        <w:t>ursach</w:t>
      </w:r>
      <w:proofErr w:type="spellEnd"/>
      <w:r>
        <w:t xml:space="preserve"> vorhanden sind / die uns </w:t>
      </w:r>
      <w:proofErr w:type="spellStart"/>
      <w:r>
        <w:t>billich</w:t>
      </w:r>
      <w:proofErr w:type="spellEnd"/>
      <w:r>
        <w:t xml:space="preserve"> zu bitten bewegen / so </w:t>
      </w:r>
      <w:proofErr w:type="spellStart"/>
      <w:r>
        <w:t>verman</w:t>
      </w:r>
      <w:proofErr w:type="spellEnd"/>
      <w:r>
        <w:t xml:space="preserve"> ich euch ihr geliebten Christen unsers </w:t>
      </w:r>
      <w:proofErr w:type="spellStart"/>
      <w:r>
        <w:t>herren</w:t>
      </w:r>
      <w:proofErr w:type="spellEnd"/>
      <w:r>
        <w:t xml:space="preserve"> / haltend an am </w:t>
      </w:r>
      <w:proofErr w:type="spellStart"/>
      <w:r>
        <w:t>gepet</w:t>
      </w:r>
      <w:proofErr w:type="spellEnd"/>
      <w:r>
        <w:t xml:space="preserve"> on </w:t>
      </w:r>
      <w:proofErr w:type="spellStart"/>
      <w:r>
        <w:t>unterloß</w:t>
      </w:r>
      <w:proofErr w:type="spellEnd"/>
      <w:r>
        <w:t xml:space="preserve"> / Und sonderlich die weil wir </w:t>
      </w:r>
      <w:proofErr w:type="spellStart"/>
      <w:r>
        <w:t>yetzun</w:t>
      </w:r>
      <w:proofErr w:type="spellEnd"/>
      <w:r>
        <w:t xml:space="preserve"> d </w:t>
      </w:r>
      <w:proofErr w:type="spellStart"/>
      <w:r>
        <w:t>versamlet</w:t>
      </w:r>
      <w:proofErr w:type="spellEnd"/>
      <w:r>
        <w:t xml:space="preserve"> sind in dem </w:t>
      </w:r>
      <w:proofErr w:type="spellStart"/>
      <w:r>
        <w:t>namen</w:t>
      </w:r>
      <w:proofErr w:type="spellEnd"/>
      <w:r>
        <w:t xml:space="preserve"> des </w:t>
      </w:r>
      <w:proofErr w:type="spellStart"/>
      <w:r>
        <w:t>herrn</w:t>
      </w:r>
      <w:proofErr w:type="spellEnd"/>
      <w:r>
        <w:t xml:space="preserve">. So last uns zum ersten </w:t>
      </w:r>
      <w:proofErr w:type="spellStart"/>
      <w:r>
        <w:t>hertzlich</w:t>
      </w:r>
      <w:proofErr w:type="spellEnd"/>
      <w:r>
        <w:t xml:space="preserve"> bitten für die </w:t>
      </w:r>
      <w:proofErr w:type="spellStart"/>
      <w:r>
        <w:t>gemeyn</w:t>
      </w:r>
      <w:proofErr w:type="spellEnd"/>
      <w:r>
        <w:t xml:space="preserve"> Christlichen </w:t>
      </w:r>
      <w:proofErr w:type="spellStart"/>
      <w:r>
        <w:t>kirchen</w:t>
      </w:r>
      <w:proofErr w:type="spellEnd"/>
      <w:r>
        <w:t xml:space="preserve"> / für die </w:t>
      </w:r>
      <w:proofErr w:type="spellStart"/>
      <w:r>
        <w:t>kirchen</w:t>
      </w:r>
      <w:proofErr w:type="spellEnd"/>
      <w:r>
        <w:t xml:space="preserve"> </w:t>
      </w:r>
      <w:proofErr w:type="spellStart"/>
      <w:r>
        <w:t>diener</w:t>
      </w:r>
      <w:proofErr w:type="spellEnd"/>
      <w:r>
        <w:t xml:space="preserve"> / für die </w:t>
      </w:r>
      <w:proofErr w:type="spellStart"/>
      <w:r>
        <w:t>verkünder</w:t>
      </w:r>
      <w:proofErr w:type="spellEnd"/>
      <w:r>
        <w:t xml:space="preserve"> des </w:t>
      </w:r>
      <w:proofErr w:type="spellStart"/>
      <w:r>
        <w:t>worts</w:t>
      </w:r>
      <w:proofErr w:type="spellEnd"/>
      <w:r>
        <w:t xml:space="preserve"> Gottes / das sie unser </w:t>
      </w:r>
      <w:proofErr w:type="spellStart"/>
      <w:r>
        <w:t>Got</w:t>
      </w:r>
      <w:proofErr w:type="spellEnd"/>
      <w:r>
        <w:t xml:space="preserve"> </w:t>
      </w:r>
      <w:proofErr w:type="spellStart"/>
      <w:r>
        <w:t>wol</w:t>
      </w:r>
      <w:proofErr w:type="spellEnd"/>
      <w:r>
        <w:t xml:space="preserve"> beschützen wider alle </w:t>
      </w:r>
      <w:proofErr w:type="spellStart"/>
      <w:r>
        <w:t>anlauff</w:t>
      </w:r>
      <w:proofErr w:type="spellEnd"/>
      <w:r>
        <w:t xml:space="preserve"> und </w:t>
      </w:r>
      <w:proofErr w:type="spellStart"/>
      <w:r>
        <w:t>versuchung</w:t>
      </w:r>
      <w:proofErr w:type="spellEnd"/>
      <w:r>
        <w:t xml:space="preserve"> des bösen </w:t>
      </w:r>
      <w:proofErr w:type="spellStart"/>
      <w:r>
        <w:t>feyndts</w:t>
      </w:r>
      <w:proofErr w:type="spellEnd"/>
      <w:r>
        <w:t xml:space="preserve"> / damit sie </w:t>
      </w:r>
      <w:proofErr w:type="spellStart"/>
      <w:r>
        <w:t>auff</w:t>
      </w:r>
      <w:proofErr w:type="spellEnd"/>
      <w:r>
        <w:t xml:space="preserve"> dem </w:t>
      </w:r>
      <w:proofErr w:type="spellStart"/>
      <w:r>
        <w:t>starcken</w:t>
      </w:r>
      <w:proofErr w:type="spellEnd"/>
      <w:r>
        <w:t xml:space="preserve"> </w:t>
      </w:r>
      <w:proofErr w:type="spellStart"/>
      <w:r>
        <w:t>felsen</w:t>
      </w:r>
      <w:proofErr w:type="spellEnd"/>
      <w:r>
        <w:t xml:space="preserve"> / unsern </w:t>
      </w:r>
      <w:proofErr w:type="spellStart"/>
      <w:r>
        <w:t>herrn</w:t>
      </w:r>
      <w:proofErr w:type="spellEnd"/>
      <w:r>
        <w:t xml:space="preserve"> Christo Jesu </w:t>
      </w:r>
      <w:proofErr w:type="spellStart"/>
      <w:r>
        <w:t>bestendigklich</w:t>
      </w:r>
      <w:proofErr w:type="spellEnd"/>
      <w:r>
        <w:t xml:space="preserve"> </w:t>
      </w:r>
      <w:proofErr w:type="spellStart"/>
      <w:r>
        <w:t>beleyben</w:t>
      </w:r>
      <w:proofErr w:type="spellEnd"/>
      <w:r>
        <w:t xml:space="preserve">. </w:t>
      </w:r>
    </w:p>
    <w:p w14:paraId="468135B2" w14:textId="77777777" w:rsidR="00C74B94" w:rsidRDefault="00C74B94" w:rsidP="00C74B94">
      <w:pPr>
        <w:pStyle w:val="StandardWeb"/>
      </w:pPr>
      <w:r>
        <w:t xml:space="preserve">Bittend mit mir also. </w:t>
      </w:r>
    </w:p>
    <w:p w14:paraId="65F5CD32" w14:textId="77777777" w:rsidR="00C74B94" w:rsidRDefault="00C74B94" w:rsidP="00C74B94">
      <w:pPr>
        <w:pStyle w:val="StandardWeb"/>
      </w:pPr>
      <w:proofErr w:type="spellStart"/>
      <w:r>
        <w:t>Almechtiger</w:t>
      </w:r>
      <w:proofErr w:type="spellEnd"/>
      <w:r>
        <w:t xml:space="preserve"> gütiger Gott / und </w:t>
      </w:r>
      <w:proofErr w:type="spellStart"/>
      <w:r>
        <w:t>vatter</w:t>
      </w:r>
      <w:proofErr w:type="spellEnd"/>
      <w:r>
        <w:t xml:space="preserve"> unsers </w:t>
      </w:r>
      <w:proofErr w:type="spellStart"/>
      <w:r>
        <w:t>herren</w:t>
      </w:r>
      <w:proofErr w:type="spellEnd"/>
      <w:r>
        <w:t xml:space="preserve"> Jesu Christi / der du uns ernstlich </w:t>
      </w:r>
      <w:proofErr w:type="spellStart"/>
      <w:r>
        <w:t>befolhen</w:t>
      </w:r>
      <w:proofErr w:type="spellEnd"/>
      <w:r>
        <w:t xml:space="preserve"> hast / das wir dich bitten sollen / für </w:t>
      </w:r>
      <w:proofErr w:type="spellStart"/>
      <w:r>
        <w:t>arbaytter</w:t>
      </w:r>
      <w:proofErr w:type="spellEnd"/>
      <w:r>
        <w:t xml:space="preserve"> in die </w:t>
      </w:r>
      <w:proofErr w:type="spellStart"/>
      <w:r>
        <w:t>erndte</w:t>
      </w:r>
      <w:proofErr w:type="spellEnd"/>
      <w:r>
        <w:t xml:space="preserve"> / das ist / für </w:t>
      </w:r>
      <w:proofErr w:type="spellStart"/>
      <w:r>
        <w:t>rayne</w:t>
      </w:r>
      <w:proofErr w:type="spellEnd"/>
      <w:r>
        <w:t xml:space="preserve"> </w:t>
      </w:r>
      <w:proofErr w:type="spellStart"/>
      <w:r>
        <w:t>prediger</w:t>
      </w:r>
      <w:proofErr w:type="spellEnd"/>
      <w:r>
        <w:t xml:space="preserve"> </w:t>
      </w:r>
      <w:proofErr w:type="spellStart"/>
      <w:r>
        <w:t>deynes</w:t>
      </w:r>
      <w:proofErr w:type="spellEnd"/>
      <w:r>
        <w:t xml:space="preserve"> </w:t>
      </w:r>
      <w:proofErr w:type="spellStart"/>
      <w:r>
        <w:t>worts</w:t>
      </w:r>
      <w:proofErr w:type="spellEnd"/>
      <w:r>
        <w:t xml:space="preserve">. Wir bitten dein grundlose </w:t>
      </w:r>
      <w:proofErr w:type="spellStart"/>
      <w:r>
        <w:t>barmhertzigkeit</w:t>
      </w:r>
      <w:proofErr w:type="spellEnd"/>
      <w:r>
        <w:t xml:space="preserve"> / du wollest uns rechtgeschaffen </w:t>
      </w:r>
      <w:proofErr w:type="spellStart"/>
      <w:r>
        <w:t>lerer</w:t>
      </w:r>
      <w:proofErr w:type="spellEnd"/>
      <w:r>
        <w:t xml:space="preserve"> und </w:t>
      </w:r>
      <w:proofErr w:type="spellStart"/>
      <w:r>
        <w:t>diener</w:t>
      </w:r>
      <w:proofErr w:type="spellEnd"/>
      <w:r>
        <w:t xml:space="preserve"> deines </w:t>
      </w:r>
      <w:proofErr w:type="spellStart"/>
      <w:r>
        <w:t>götlichen</w:t>
      </w:r>
      <w:proofErr w:type="spellEnd"/>
      <w:r>
        <w:t xml:space="preserve"> </w:t>
      </w:r>
      <w:proofErr w:type="spellStart"/>
      <w:r>
        <w:t>worts</w:t>
      </w:r>
      <w:proofErr w:type="spellEnd"/>
      <w:r>
        <w:t xml:space="preserve"> zu schicken / und den selben dein </w:t>
      </w:r>
      <w:proofErr w:type="spellStart"/>
      <w:r>
        <w:t>haylsames</w:t>
      </w:r>
      <w:proofErr w:type="spellEnd"/>
      <w:r>
        <w:t xml:space="preserve"> </w:t>
      </w:r>
      <w:proofErr w:type="spellStart"/>
      <w:r>
        <w:t>wort</w:t>
      </w:r>
      <w:proofErr w:type="spellEnd"/>
      <w:r>
        <w:t xml:space="preserve"> in den </w:t>
      </w:r>
      <w:proofErr w:type="spellStart"/>
      <w:r>
        <w:t>mund</w:t>
      </w:r>
      <w:proofErr w:type="spellEnd"/>
      <w:r>
        <w:t xml:space="preserve"> geben / und in das </w:t>
      </w:r>
      <w:proofErr w:type="spellStart"/>
      <w:r>
        <w:t>hertze</w:t>
      </w:r>
      <w:proofErr w:type="spellEnd"/>
      <w:r>
        <w:t xml:space="preserve"> / das sie </w:t>
      </w:r>
      <w:proofErr w:type="spellStart"/>
      <w:r>
        <w:t>deynen</w:t>
      </w:r>
      <w:proofErr w:type="spellEnd"/>
      <w:r>
        <w:t xml:space="preserve"> </w:t>
      </w:r>
      <w:proofErr w:type="spellStart"/>
      <w:r>
        <w:t>Bevelch</w:t>
      </w:r>
      <w:proofErr w:type="spellEnd"/>
      <w:r>
        <w:t xml:space="preserve"> </w:t>
      </w:r>
      <w:proofErr w:type="spellStart"/>
      <w:r>
        <w:t>getrewlich</w:t>
      </w:r>
      <w:proofErr w:type="spellEnd"/>
      <w:r>
        <w:t xml:space="preserve"> </w:t>
      </w:r>
      <w:proofErr w:type="spellStart"/>
      <w:r>
        <w:t>außrichten</w:t>
      </w:r>
      <w:proofErr w:type="spellEnd"/>
      <w:r>
        <w:t xml:space="preserve"> / und nichts predigen das deinem </w:t>
      </w:r>
      <w:proofErr w:type="spellStart"/>
      <w:r>
        <w:t>heyligen</w:t>
      </w:r>
      <w:proofErr w:type="spellEnd"/>
      <w:r>
        <w:t xml:space="preserve"> </w:t>
      </w:r>
      <w:proofErr w:type="spellStart"/>
      <w:r>
        <w:t>wort</w:t>
      </w:r>
      <w:proofErr w:type="spellEnd"/>
      <w:r>
        <w:t xml:space="preserve"> entgegen sey / </w:t>
      </w:r>
      <w:proofErr w:type="spellStart"/>
      <w:r>
        <w:t>auff</w:t>
      </w:r>
      <w:proofErr w:type="spellEnd"/>
      <w:r>
        <w:t xml:space="preserve"> das wir durch dein </w:t>
      </w:r>
      <w:proofErr w:type="spellStart"/>
      <w:r>
        <w:t>hymelisch</w:t>
      </w:r>
      <w:proofErr w:type="spellEnd"/>
      <w:r>
        <w:t xml:space="preserve"> </w:t>
      </w:r>
      <w:proofErr w:type="spellStart"/>
      <w:r>
        <w:t>ewigs</w:t>
      </w:r>
      <w:proofErr w:type="spellEnd"/>
      <w:r>
        <w:t xml:space="preserve"> </w:t>
      </w:r>
      <w:proofErr w:type="spellStart"/>
      <w:r>
        <w:t>wort</w:t>
      </w:r>
      <w:proofErr w:type="spellEnd"/>
      <w:r>
        <w:t xml:space="preserve"> / </w:t>
      </w:r>
      <w:proofErr w:type="spellStart"/>
      <w:r>
        <w:t>ermanet</w:t>
      </w:r>
      <w:proofErr w:type="spellEnd"/>
      <w:r>
        <w:t xml:space="preserve"> / </w:t>
      </w:r>
      <w:proofErr w:type="spellStart"/>
      <w:r>
        <w:t>gelert</w:t>
      </w:r>
      <w:proofErr w:type="spellEnd"/>
      <w:r>
        <w:t xml:space="preserve"> / </w:t>
      </w:r>
      <w:proofErr w:type="spellStart"/>
      <w:r>
        <w:t>gespeyßt</w:t>
      </w:r>
      <w:proofErr w:type="spellEnd"/>
      <w:r>
        <w:t xml:space="preserve"> / und </w:t>
      </w:r>
      <w:proofErr w:type="spellStart"/>
      <w:r>
        <w:t>getröst</w:t>
      </w:r>
      <w:proofErr w:type="spellEnd"/>
      <w:r>
        <w:t xml:space="preserve"> werden. Thun was dir </w:t>
      </w:r>
      <w:proofErr w:type="spellStart"/>
      <w:r>
        <w:t>gefellig</w:t>
      </w:r>
      <w:proofErr w:type="spellEnd"/>
      <w:r>
        <w:t xml:space="preserve"> / und uns fruchtbarlich ist / Gib </w:t>
      </w:r>
      <w:proofErr w:type="spellStart"/>
      <w:r>
        <w:t>herr</w:t>
      </w:r>
      <w:proofErr w:type="spellEnd"/>
      <w:r>
        <w:t xml:space="preserve"> </w:t>
      </w:r>
      <w:proofErr w:type="spellStart"/>
      <w:r>
        <w:t>deyner</w:t>
      </w:r>
      <w:proofErr w:type="spellEnd"/>
      <w:r>
        <w:t xml:space="preserve"> </w:t>
      </w:r>
      <w:proofErr w:type="spellStart"/>
      <w:r>
        <w:t>gemayn</w:t>
      </w:r>
      <w:proofErr w:type="spellEnd"/>
      <w:r>
        <w:t xml:space="preserve"> </w:t>
      </w:r>
      <w:proofErr w:type="spellStart"/>
      <w:r>
        <w:t>deynen</w:t>
      </w:r>
      <w:proofErr w:type="spellEnd"/>
      <w:r>
        <w:t xml:space="preserve"> </w:t>
      </w:r>
      <w:proofErr w:type="spellStart"/>
      <w:r>
        <w:t>geyst</w:t>
      </w:r>
      <w:proofErr w:type="spellEnd"/>
      <w:r>
        <w:t xml:space="preserve"> / und </w:t>
      </w:r>
      <w:proofErr w:type="spellStart"/>
      <w:r>
        <w:t>götliche</w:t>
      </w:r>
      <w:proofErr w:type="spellEnd"/>
      <w:r>
        <w:t xml:space="preserve"> </w:t>
      </w:r>
      <w:proofErr w:type="spellStart"/>
      <w:r>
        <w:t>weyßheit</w:t>
      </w:r>
      <w:proofErr w:type="spellEnd"/>
      <w:r>
        <w:t xml:space="preserve"> / das </w:t>
      </w:r>
      <w:proofErr w:type="spellStart"/>
      <w:r>
        <w:t>deyn</w:t>
      </w:r>
      <w:proofErr w:type="spellEnd"/>
      <w:r>
        <w:t xml:space="preserve"> </w:t>
      </w:r>
      <w:proofErr w:type="spellStart"/>
      <w:r>
        <w:t>wort</w:t>
      </w:r>
      <w:proofErr w:type="spellEnd"/>
      <w:r>
        <w:t xml:space="preserve"> unter uns </w:t>
      </w:r>
      <w:proofErr w:type="spellStart"/>
      <w:r>
        <w:t>lauffe</w:t>
      </w:r>
      <w:proofErr w:type="spellEnd"/>
      <w:r>
        <w:t xml:space="preserve"> und wachse / das sie die </w:t>
      </w:r>
      <w:proofErr w:type="spellStart"/>
      <w:r>
        <w:t>diener</w:t>
      </w:r>
      <w:proofErr w:type="spellEnd"/>
      <w:r>
        <w:t xml:space="preserve"> / </w:t>
      </w:r>
      <w:proofErr w:type="spellStart"/>
      <w:r>
        <w:t>deyn</w:t>
      </w:r>
      <w:proofErr w:type="spellEnd"/>
      <w:r>
        <w:t xml:space="preserve"> </w:t>
      </w:r>
      <w:proofErr w:type="spellStart"/>
      <w:r>
        <w:t>wort</w:t>
      </w:r>
      <w:proofErr w:type="spellEnd"/>
      <w:r>
        <w:t xml:space="preserve"> mit aller </w:t>
      </w:r>
      <w:proofErr w:type="spellStart"/>
      <w:r>
        <w:t>fraydigkeyt</w:t>
      </w:r>
      <w:proofErr w:type="spellEnd"/>
      <w:r>
        <w:t xml:space="preserve"> / wie sichs </w:t>
      </w:r>
      <w:proofErr w:type="spellStart"/>
      <w:r>
        <w:t>gepürt</w:t>
      </w:r>
      <w:proofErr w:type="spellEnd"/>
      <w:r>
        <w:t xml:space="preserve"> / reden und </w:t>
      </w:r>
      <w:proofErr w:type="spellStart"/>
      <w:r>
        <w:t>deyn</w:t>
      </w:r>
      <w:proofErr w:type="spellEnd"/>
      <w:r>
        <w:t xml:space="preserve"> </w:t>
      </w:r>
      <w:proofErr w:type="spellStart"/>
      <w:r>
        <w:t>heylige</w:t>
      </w:r>
      <w:proofErr w:type="spellEnd"/>
      <w:r>
        <w:t xml:space="preserve"> Christliche </w:t>
      </w:r>
      <w:proofErr w:type="spellStart"/>
      <w:r>
        <w:t>gemayn</w:t>
      </w:r>
      <w:proofErr w:type="spellEnd"/>
      <w:r>
        <w:t xml:space="preserve"> / gebessert werde / und mit </w:t>
      </w:r>
      <w:proofErr w:type="spellStart"/>
      <w:r>
        <w:t>bestendigem</w:t>
      </w:r>
      <w:proofErr w:type="spellEnd"/>
      <w:r>
        <w:t xml:space="preserve"> glauben dir diene / und in </w:t>
      </w:r>
      <w:proofErr w:type="spellStart"/>
      <w:r>
        <w:t>bekandtnus</w:t>
      </w:r>
      <w:proofErr w:type="spellEnd"/>
      <w:r>
        <w:t xml:space="preserve"> </w:t>
      </w:r>
      <w:proofErr w:type="spellStart"/>
      <w:r>
        <w:t>deynes</w:t>
      </w:r>
      <w:proofErr w:type="spellEnd"/>
      <w:r>
        <w:t xml:space="preserve"> namens </w:t>
      </w:r>
      <w:proofErr w:type="spellStart"/>
      <w:r>
        <w:t>bestande</w:t>
      </w:r>
      <w:proofErr w:type="spellEnd"/>
      <w:r>
        <w:t xml:space="preserve"> / durch Jesum Christum unsern </w:t>
      </w:r>
      <w:proofErr w:type="spellStart"/>
      <w:r>
        <w:t>herren</w:t>
      </w:r>
      <w:proofErr w:type="spellEnd"/>
      <w:r>
        <w:t xml:space="preserve"> / Amen. </w:t>
      </w:r>
    </w:p>
    <w:p w14:paraId="21CDE7B5" w14:textId="77777777" w:rsidR="00C74B94" w:rsidRDefault="00C74B94" w:rsidP="00C74B94">
      <w:pPr>
        <w:pStyle w:val="berschrift2"/>
      </w:pPr>
      <w:r>
        <w:t xml:space="preserve">Für die </w:t>
      </w:r>
      <w:proofErr w:type="spellStart"/>
      <w:r>
        <w:t>Obrickeyt</w:t>
      </w:r>
      <w:proofErr w:type="spellEnd"/>
    </w:p>
    <w:p w14:paraId="733EDDD9" w14:textId="77777777" w:rsidR="00C74B94" w:rsidRDefault="00C74B94" w:rsidP="00C74B94">
      <w:pPr>
        <w:pStyle w:val="StandardWeb"/>
      </w:pPr>
      <w:r>
        <w:t xml:space="preserve">Laßt uns </w:t>
      </w:r>
      <w:proofErr w:type="spellStart"/>
      <w:r>
        <w:t>trewlich</w:t>
      </w:r>
      <w:proofErr w:type="spellEnd"/>
      <w:r>
        <w:t xml:space="preserve"> bitten aus dem </w:t>
      </w:r>
      <w:proofErr w:type="spellStart"/>
      <w:r>
        <w:t>befelch</w:t>
      </w:r>
      <w:proofErr w:type="spellEnd"/>
      <w:r>
        <w:t xml:space="preserve"> unsers </w:t>
      </w:r>
      <w:proofErr w:type="spellStart"/>
      <w:r>
        <w:t>herren</w:t>
      </w:r>
      <w:proofErr w:type="spellEnd"/>
      <w:r>
        <w:t xml:space="preserve"> Jesu Christi und seiner Apostel / für alle weltliche </w:t>
      </w:r>
      <w:proofErr w:type="spellStart"/>
      <w:r>
        <w:t>Obrickeit</w:t>
      </w:r>
      <w:proofErr w:type="spellEnd"/>
      <w:r>
        <w:t xml:space="preserve"> / </w:t>
      </w:r>
      <w:proofErr w:type="spellStart"/>
      <w:r>
        <w:t>auff</w:t>
      </w:r>
      <w:proofErr w:type="spellEnd"/>
      <w:r>
        <w:t xml:space="preserve"> das wir ein </w:t>
      </w:r>
      <w:proofErr w:type="spellStart"/>
      <w:r>
        <w:t>ruwigs</w:t>
      </w:r>
      <w:proofErr w:type="spellEnd"/>
      <w:r>
        <w:t xml:space="preserve"> / </w:t>
      </w:r>
      <w:proofErr w:type="spellStart"/>
      <w:r>
        <w:t>stils</w:t>
      </w:r>
      <w:proofErr w:type="spellEnd"/>
      <w:r>
        <w:t xml:space="preserve"> leben </w:t>
      </w:r>
      <w:proofErr w:type="spellStart"/>
      <w:r>
        <w:t>füren</w:t>
      </w:r>
      <w:proofErr w:type="spellEnd"/>
      <w:r>
        <w:t xml:space="preserve"> </w:t>
      </w:r>
      <w:proofErr w:type="spellStart"/>
      <w:r>
        <w:t>mügen</w:t>
      </w:r>
      <w:proofErr w:type="spellEnd"/>
      <w:r>
        <w:t xml:space="preserve"> / in aller </w:t>
      </w:r>
      <w:proofErr w:type="spellStart"/>
      <w:r>
        <w:t>gotseligkeyt</w:t>
      </w:r>
      <w:proofErr w:type="spellEnd"/>
      <w:r>
        <w:t xml:space="preserve"> und </w:t>
      </w:r>
      <w:proofErr w:type="spellStart"/>
      <w:r>
        <w:t>erbarckeyt</w:t>
      </w:r>
      <w:proofErr w:type="spellEnd"/>
      <w:r>
        <w:t xml:space="preserve"> / dann </w:t>
      </w:r>
      <w:proofErr w:type="spellStart"/>
      <w:r>
        <w:t>solchs</w:t>
      </w:r>
      <w:proofErr w:type="spellEnd"/>
      <w:r>
        <w:t xml:space="preserve"> ist gut / darzu auch </w:t>
      </w:r>
      <w:proofErr w:type="spellStart"/>
      <w:r>
        <w:t>angenem</w:t>
      </w:r>
      <w:proofErr w:type="spellEnd"/>
      <w:r>
        <w:t xml:space="preserve"> vor </w:t>
      </w:r>
      <w:proofErr w:type="spellStart"/>
      <w:r>
        <w:t>Got</w:t>
      </w:r>
      <w:proofErr w:type="spellEnd"/>
      <w:r>
        <w:t xml:space="preserve"> unserm </w:t>
      </w:r>
      <w:proofErr w:type="spellStart"/>
      <w:r>
        <w:t>herrn</w:t>
      </w:r>
      <w:proofErr w:type="spellEnd"/>
      <w:r>
        <w:t xml:space="preserve"> / welcher </w:t>
      </w:r>
      <w:proofErr w:type="spellStart"/>
      <w:r>
        <w:t>wil</w:t>
      </w:r>
      <w:proofErr w:type="spellEnd"/>
      <w:r>
        <w:t xml:space="preserve"> / das alle </w:t>
      </w:r>
      <w:proofErr w:type="spellStart"/>
      <w:r>
        <w:t>menschen</w:t>
      </w:r>
      <w:proofErr w:type="spellEnd"/>
      <w:r>
        <w:t xml:space="preserve"> genesen / und zur </w:t>
      </w:r>
      <w:proofErr w:type="spellStart"/>
      <w:r>
        <w:t>erkantnus</w:t>
      </w:r>
      <w:proofErr w:type="spellEnd"/>
      <w:r>
        <w:t xml:space="preserve"> der </w:t>
      </w:r>
      <w:proofErr w:type="spellStart"/>
      <w:r>
        <w:t>warheit</w:t>
      </w:r>
      <w:proofErr w:type="spellEnd"/>
      <w:r>
        <w:t xml:space="preserve"> </w:t>
      </w:r>
      <w:proofErr w:type="spellStart"/>
      <w:r>
        <w:t>kumen</w:t>
      </w:r>
      <w:proofErr w:type="spellEnd"/>
      <w:r>
        <w:t xml:space="preserve">. </w:t>
      </w:r>
    </w:p>
    <w:p w14:paraId="4DD1B888" w14:textId="77777777" w:rsidR="00C74B94" w:rsidRDefault="00C74B94" w:rsidP="00C74B94">
      <w:pPr>
        <w:pStyle w:val="StandardWeb"/>
      </w:pPr>
      <w:r>
        <w:t xml:space="preserve">Bittend mit mir also. </w:t>
      </w:r>
    </w:p>
    <w:p w14:paraId="01A10610" w14:textId="77777777" w:rsidR="00C74B94" w:rsidRDefault="00C74B94" w:rsidP="00C74B94">
      <w:pPr>
        <w:pStyle w:val="StandardWeb"/>
      </w:pPr>
      <w:proofErr w:type="spellStart"/>
      <w:r>
        <w:t>Barmhertziger</w:t>
      </w:r>
      <w:proofErr w:type="spellEnd"/>
      <w:r>
        <w:t xml:space="preserve"> </w:t>
      </w:r>
      <w:proofErr w:type="spellStart"/>
      <w:r>
        <w:t>hymlischer</w:t>
      </w:r>
      <w:proofErr w:type="spellEnd"/>
      <w:r>
        <w:t xml:space="preserve"> </w:t>
      </w:r>
      <w:proofErr w:type="spellStart"/>
      <w:r>
        <w:t>vater</w:t>
      </w:r>
      <w:proofErr w:type="spellEnd"/>
      <w:r>
        <w:t xml:space="preserve"> / in welches </w:t>
      </w:r>
      <w:proofErr w:type="spellStart"/>
      <w:r>
        <w:t>hande</w:t>
      </w:r>
      <w:proofErr w:type="spellEnd"/>
      <w:r>
        <w:t xml:space="preserve"> aller </w:t>
      </w:r>
      <w:proofErr w:type="spellStart"/>
      <w:r>
        <w:t>menschen</w:t>
      </w:r>
      <w:proofErr w:type="spellEnd"/>
      <w:r>
        <w:t xml:space="preserve"> </w:t>
      </w:r>
      <w:proofErr w:type="spellStart"/>
      <w:r>
        <w:t>gewalt</w:t>
      </w:r>
      <w:proofErr w:type="spellEnd"/>
      <w:r>
        <w:t xml:space="preserve"> und </w:t>
      </w:r>
      <w:proofErr w:type="spellStart"/>
      <w:r>
        <w:t>obrigkeit</w:t>
      </w:r>
      <w:proofErr w:type="spellEnd"/>
      <w:r>
        <w:t xml:space="preserve"> bestehet / von dir gesetzt zur straff der </w:t>
      </w:r>
      <w:proofErr w:type="spellStart"/>
      <w:r>
        <w:t>ubeltheter</w:t>
      </w:r>
      <w:proofErr w:type="spellEnd"/>
      <w:r>
        <w:t xml:space="preserve"> / und </w:t>
      </w:r>
      <w:proofErr w:type="spellStart"/>
      <w:r>
        <w:t>wolfart</w:t>
      </w:r>
      <w:proofErr w:type="spellEnd"/>
      <w:r>
        <w:t xml:space="preserve"> der </w:t>
      </w:r>
      <w:proofErr w:type="spellStart"/>
      <w:r>
        <w:t>bider</w:t>
      </w:r>
      <w:proofErr w:type="spellEnd"/>
      <w:r>
        <w:t xml:space="preserve"> </w:t>
      </w:r>
      <w:proofErr w:type="spellStart"/>
      <w:r>
        <w:t>leute</w:t>
      </w:r>
      <w:proofErr w:type="spellEnd"/>
      <w:r>
        <w:t xml:space="preserve"> / In welches </w:t>
      </w:r>
      <w:proofErr w:type="spellStart"/>
      <w:r>
        <w:t>hand</w:t>
      </w:r>
      <w:proofErr w:type="spellEnd"/>
      <w:r>
        <w:t xml:space="preserve"> auch </w:t>
      </w:r>
      <w:proofErr w:type="spellStart"/>
      <w:r>
        <w:t>steen</w:t>
      </w:r>
      <w:proofErr w:type="spellEnd"/>
      <w:r>
        <w:t xml:space="preserve"> alle recht / und </w:t>
      </w:r>
      <w:proofErr w:type="spellStart"/>
      <w:r>
        <w:t>gesatz</w:t>
      </w:r>
      <w:proofErr w:type="spellEnd"/>
      <w:r>
        <w:t xml:space="preserve"> aller </w:t>
      </w:r>
      <w:proofErr w:type="spellStart"/>
      <w:r>
        <w:t>reych</w:t>
      </w:r>
      <w:proofErr w:type="spellEnd"/>
      <w:r>
        <w:t xml:space="preserve"> / wir bitten dich / </w:t>
      </w:r>
      <w:proofErr w:type="spellStart"/>
      <w:r>
        <w:t>sihe</w:t>
      </w:r>
      <w:proofErr w:type="spellEnd"/>
      <w:r>
        <w:t xml:space="preserve"> </w:t>
      </w:r>
      <w:proofErr w:type="spellStart"/>
      <w:r>
        <w:t>genedigklich</w:t>
      </w:r>
      <w:proofErr w:type="spellEnd"/>
      <w:r>
        <w:t xml:space="preserve"> </w:t>
      </w:r>
      <w:proofErr w:type="spellStart"/>
      <w:r>
        <w:t>auff</w:t>
      </w:r>
      <w:proofErr w:type="spellEnd"/>
      <w:r>
        <w:t xml:space="preserve"> </w:t>
      </w:r>
      <w:proofErr w:type="spellStart"/>
      <w:r>
        <w:t>unseirn</w:t>
      </w:r>
      <w:proofErr w:type="spellEnd"/>
      <w:r>
        <w:t xml:space="preserve"> </w:t>
      </w:r>
      <w:proofErr w:type="spellStart"/>
      <w:r>
        <w:t>gnedigsten</w:t>
      </w:r>
      <w:proofErr w:type="spellEnd"/>
      <w:r>
        <w:t xml:space="preserve"> </w:t>
      </w:r>
      <w:proofErr w:type="spellStart"/>
      <w:r>
        <w:t>herrn</w:t>
      </w:r>
      <w:proofErr w:type="spellEnd"/>
      <w:r>
        <w:t xml:space="preserve"> den </w:t>
      </w:r>
      <w:proofErr w:type="spellStart"/>
      <w:r>
        <w:t>Kayster</w:t>
      </w:r>
      <w:proofErr w:type="spellEnd"/>
      <w:r>
        <w:t xml:space="preserve"> / und alle Fürsten und Herren / </w:t>
      </w:r>
      <w:proofErr w:type="spellStart"/>
      <w:r>
        <w:t>fürnemlich</w:t>
      </w:r>
      <w:proofErr w:type="spellEnd"/>
      <w:r>
        <w:t xml:space="preserve"> </w:t>
      </w:r>
      <w:proofErr w:type="spellStart"/>
      <w:r>
        <w:t>auff</w:t>
      </w:r>
      <w:proofErr w:type="spellEnd"/>
      <w:r>
        <w:t xml:space="preserve"> unsern </w:t>
      </w:r>
      <w:proofErr w:type="spellStart"/>
      <w:r>
        <w:t>gnedigen</w:t>
      </w:r>
      <w:proofErr w:type="spellEnd"/>
      <w:r>
        <w:t xml:space="preserve"> </w:t>
      </w:r>
      <w:proofErr w:type="spellStart"/>
      <w:r>
        <w:t>herren</w:t>
      </w:r>
      <w:proofErr w:type="spellEnd"/>
      <w:r>
        <w:t xml:space="preserve"> </w:t>
      </w:r>
      <w:proofErr w:type="spellStart"/>
      <w:r>
        <w:t>Marggrafen</w:t>
      </w:r>
      <w:proofErr w:type="spellEnd"/>
      <w:r>
        <w:t xml:space="preserve"> Georgen / </w:t>
      </w:r>
      <w:proofErr w:type="spellStart"/>
      <w:r>
        <w:t>auff</w:t>
      </w:r>
      <w:proofErr w:type="spellEnd"/>
      <w:r>
        <w:t xml:space="preserve"> die </w:t>
      </w:r>
      <w:proofErr w:type="spellStart"/>
      <w:r>
        <w:t>gantze</w:t>
      </w:r>
      <w:proofErr w:type="spellEnd"/>
      <w:r>
        <w:t xml:space="preserve"> herschafft zu Brandenburg / </w:t>
      </w:r>
      <w:proofErr w:type="spellStart"/>
      <w:r>
        <w:t>auff</w:t>
      </w:r>
      <w:proofErr w:type="spellEnd"/>
      <w:r>
        <w:t xml:space="preserve"> alle </w:t>
      </w:r>
      <w:proofErr w:type="spellStart"/>
      <w:r>
        <w:t>ordenliche</w:t>
      </w:r>
      <w:proofErr w:type="spellEnd"/>
      <w:r>
        <w:t xml:space="preserve"> </w:t>
      </w:r>
      <w:proofErr w:type="spellStart"/>
      <w:r>
        <w:t>obrigkeit</w:t>
      </w:r>
      <w:proofErr w:type="spellEnd"/>
      <w:r>
        <w:t xml:space="preserve"> / damit sie </w:t>
      </w:r>
      <w:proofErr w:type="spellStart"/>
      <w:r>
        <w:t>dz</w:t>
      </w:r>
      <w:proofErr w:type="spellEnd"/>
      <w:r>
        <w:t xml:space="preserve"> weltlich </w:t>
      </w:r>
      <w:proofErr w:type="spellStart"/>
      <w:r>
        <w:t>schwert</w:t>
      </w:r>
      <w:proofErr w:type="spellEnd"/>
      <w:r>
        <w:t xml:space="preserve"> </w:t>
      </w:r>
      <w:proofErr w:type="spellStart"/>
      <w:r>
        <w:t>jhnen</w:t>
      </w:r>
      <w:proofErr w:type="spellEnd"/>
      <w:r>
        <w:t xml:space="preserve"> von dir </w:t>
      </w:r>
      <w:proofErr w:type="spellStart"/>
      <w:r>
        <w:t>befolhen</w:t>
      </w:r>
      <w:proofErr w:type="spellEnd"/>
      <w:r>
        <w:t xml:space="preserve"> / im glauben und </w:t>
      </w:r>
      <w:proofErr w:type="spellStart"/>
      <w:r>
        <w:t>forcht</w:t>
      </w:r>
      <w:proofErr w:type="spellEnd"/>
      <w:r>
        <w:t xml:space="preserve"> Gottes / nach deinem </w:t>
      </w:r>
      <w:proofErr w:type="spellStart"/>
      <w:r>
        <w:t>befelch</w:t>
      </w:r>
      <w:proofErr w:type="spellEnd"/>
      <w:r>
        <w:t xml:space="preserve"> / </w:t>
      </w:r>
      <w:proofErr w:type="spellStart"/>
      <w:r>
        <w:t>füren</w:t>
      </w:r>
      <w:proofErr w:type="spellEnd"/>
      <w:r>
        <w:t xml:space="preserve"> </w:t>
      </w:r>
      <w:proofErr w:type="spellStart"/>
      <w:r>
        <w:t>mügen</w:t>
      </w:r>
      <w:proofErr w:type="spellEnd"/>
      <w:r>
        <w:t xml:space="preserve"> / </w:t>
      </w:r>
      <w:proofErr w:type="spellStart"/>
      <w:r>
        <w:t>Umbschatte</w:t>
      </w:r>
      <w:proofErr w:type="spellEnd"/>
      <w:r>
        <w:t xml:space="preserve"> sie mit der </w:t>
      </w:r>
      <w:proofErr w:type="spellStart"/>
      <w:r>
        <w:t>krafft</w:t>
      </w:r>
      <w:proofErr w:type="spellEnd"/>
      <w:r>
        <w:t xml:space="preserve"> des allerhöchsten / erleuchte und erhalt sie bey </w:t>
      </w:r>
      <w:proofErr w:type="spellStart"/>
      <w:r>
        <w:t>deynem</w:t>
      </w:r>
      <w:proofErr w:type="spellEnd"/>
      <w:r>
        <w:t xml:space="preserve"> </w:t>
      </w:r>
      <w:proofErr w:type="spellStart"/>
      <w:r>
        <w:t>götlichen</w:t>
      </w:r>
      <w:proofErr w:type="spellEnd"/>
      <w:r>
        <w:t xml:space="preserve"> </w:t>
      </w:r>
      <w:proofErr w:type="spellStart"/>
      <w:r>
        <w:t>namen</w:t>
      </w:r>
      <w:proofErr w:type="spellEnd"/>
      <w:r>
        <w:t xml:space="preserve">. Gib </w:t>
      </w:r>
      <w:proofErr w:type="spellStart"/>
      <w:r>
        <w:t>jhnen</w:t>
      </w:r>
      <w:proofErr w:type="spellEnd"/>
      <w:r>
        <w:t xml:space="preserve"> lieber </w:t>
      </w:r>
      <w:proofErr w:type="spellStart"/>
      <w:r>
        <w:t>herr</w:t>
      </w:r>
      <w:proofErr w:type="spellEnd"/>
      <w:r>
        <w:t xml:space="preserve"> </w:t>
      </w:r>
      <w:proofErr w:type="spellStart"/>
      <w:r>
        <w:t>weyßheit</w:t>
      </w:r>
      <w:proofErr w:type="spellEnd"/>
      <w:r>
        <w:t xml:space="preserve"> und verstand und ein </w:t>
      </w:r>
      <w:proofErr w:type="spellStart"/>
      <w:r>
        <w:t>fridlich</w:t>
      </w:r>
      <w:proofErr w:type="spellEnd"/>
      <w:r>
        <w:t xml:space="preserve"> </w:t>
      </w:r>
      <w:proofErr w:type="spellStart"/>
      <w:r>
        <w:t>regiment</w:t>
      </w:r>
      <w:proofErr w:type="spellEnd"/>
      <w:r>
        <w:t xml:space="preserve"> / </w:t>
      </w:r>
      <w:proofErr w:type="spellStart"/>
      <w:r>
        <w:t>auff</w:t>
      </w:r>
      <w:proofErr w:type="spellEnd"/>
      <w:r>
        <w:t xml:space="preserve"> das sie alle ihre </w:t>
      </w:r>
      <w:proofErr w:type="spellStart"/>
      <w:r>
        <w:t>unterthanen</w:t>
      </w:r>
      <w:proofErr w:type="spellEnd"/>
      <w:r>
        <w:t xml:space="preserve"> in der </w:t>
      </w:r>
      <w:proofErr w:type="spellStart"/>
      <w:r>
        <w:t>warheit</w:t>
      </w:r>
      <w:proofErr w:type="spellEnd"/>
      <w:r>
        <w:t xml:space="preserve"> und </w:t>
      </w:r>
      <w:proofErr w:type="spellStart"/>
      <w:r>
        <w:t>gerechtigkeit</w:t>
      </w:r>
      <w:proofErr w:type="spellEnd"/>
      <w:r>
        <w:t xml:space="preserve"> / die dir </w:t>
      </w:r>
      <w:proofErr w:type="spellStart"/>
      <w:r>
        <w:t>herr</w:t>
      </w:r>
      <w:proofErr w:type="spellEnd"/>
      <w:r>
        <w:t xml:space="preserve"> </w:t>
      </w:r>
      <w:proofErr w:type="spellStart"/>
      <w:r>
        <w:t>gefellig</w:t>
      </w:r>
      <w:proofErr w:type="spellEnd"/>
      <w:r>
        <w:t xml:space="preserve"> ist / regieren und </w:t>
      </w:r>
      <w:proofErr w:type="spellStart"/>
      <w:r>
        <w:t>beschiermen</w:t>
      </w:r>
      <w:proofErr w:type="spellEnd"/>
      <w:r>
        <w:t xml:space="preserve"> / Er </w:t>
      </w:r>
      <w:proofErr w:type="spellStart"/>
      <w:r>
        <w:t>lenger</w:t>
      </w:r>
      <w:proofErr w:type="spellEnd"/>
      <w:r>
        <w:t xml:space="preserve"> </w:t>
      </w:r>
      <w:proofErr w:type="spellStart"/>
      <w:r>
        <w:t>jhnen</w:t>
      </w:r>
      <w:proofErr w:type="spellEnd"/>
      <w:r>
        <w:t xml:space="preserve"> / o </w:t>
      </w:r>
      <w:proofErr w:type="spellStart"/>
      <w:r>
        <w:t>Got</w:t>
      </w:r>
      <w:proofErr w:type="spellEnd"/>
      <w:r>
        <w:t xml:space="preserve"> unsers </w:t>
      </w:r>
      <w:proofErr w:type="spellStart"/>
      <w:r>
        <w:t>hayls</w:t>
      </w:r>
      <w:proofErr w:type="spellEnd"/>
      <w:r>
        <w:t xml:space="preserve"> / </w:t>
      </w:r>
      <w:proofErr w:type="spellStart"/>
      <w:r>
        <w:t>jhre</w:t>
      </w:r>
      <w:proofErr w:type="spellEnd"/>
      <w:r>
        <w:t xml:space="preserve"> tag / </w:t>
      </w:r>
      <w:proofErr w:type="spellStart"/>
      <w:r>
        <w:t>auff</w:t>
      </w:r>
      <w:proofErr w:type="spellEnd"/>
      <w:r>
        <w:t xml:space="preserve"> das dein </w:t>
      </w:r>
      <w:proofErr w:type="spellStart"/>
      <w:r>
        <w:t>götlicher</w:t>
      </w:r>
      <w:proofErr w:type="spellEnd"/>
      <w:r>
        <w:t xml:space="preserve"> </w:t>
      </w:r>
      <w:proofErr w:type="spellStart"/>
      <w:r>
        <w:t>nam</w:t>
      </w:r>
      <w:proofErr w:type="spellEnd"/>
      <w:r>
        <w:t xml:space="preserve"> durch sie </w:t>
      </w:r>
      <w:proofErr w:type="spellStart"/>
      <w:r>
        <w:t>geheyligt</w:t>
      </w:r>
      <w:proofErr w:type="spellEnd"/>
      <w:r>
        <w:t xml:space="preserve"> und </w:t>
      </w:r>
      <w:proofErr w:type="spellStart"/>
      <w:r>
        <w:t>gepreyßt</w:t>
      </w:r>
      <w:proofErr w:type="spellEnd"/>
      <w:r>
        <w:t xml:space="preserve"> werde / von nun an </w:t>
      </w:r>
      <w:proofErr w:type="spellStart"/>
      <w:r>
        <w:t>biß</w:t>
      </w:r>
      <w:proofErr w:type="spellEnd"/>
      <w:r>
        <w:t xml:space="preserve"> in </w:t>
      </w:r>
      <w:proofErr w:type="spellStart"/>
      <w:r>
        <w:t>ewigkeit</w:t>
      </w:r>
      <w:proofErr w:type="spellEnd"/>
      <w:r>
        <w:t xml:space="preserve">. Darzu </w:t>
      </w:r>
      <w:proofErr w:type="spellStart"/>
      <w:r>
        <w:t>helff</w:t>
      </w:r>
      <w:proofErr w:type="spellEnd"/>
      <w:r>
        <w:t xml:space="preserve"> </w:t>
      </w:r>
      <w:proofErr w:type="spellStart"/>
      <w:r>
        <w:t>jn</w:t>
      </w:r>
      <w:proofErr w:type="spellEnd"/>
      <w:r>
        <w:t xml:space="preserve"> </w:t>
      </w:r>
      <w:proofErr w:type="spellStart"/>
      <w:r>
        <w:t>Got</w:t>
      </w:r>
      <w:proofErr w:type="spellEnd"/>
      <w:r>
        <w:t xml:space="preserve"> unser </w:t>
      </w:r>
      <w:proofErr w:type="spellStart"/>
      <w:r>
        <w:t>vater</w:t>
      </w:r>
      <w:proofErr w:type="spellEnd"/>
      <w:r>
        <w:t xml:space="preserve"> / durch Jesum Christum unsern </w:t>
      </w:r>
      <w:proofErr w:type="spellStart"/>
      <w:r>
        <w:t>herren</w:t>
      </w:r>
      <w:proofErr w:type="spellEnd"/>
      <w:r>
        <w:t xml:space="preserve"> / Amen. </w:t>
      </w:r>
    </w:p>
    <w:p w14:paraId="19724053" w14:textId="77777777" w:rsidR="00C74B94" w:rsidRDefault="00C74B94" w:rsidP="00C74B94">
      <w:pPr>
        <w:pStyle w:val="berschrift2"/>
      </w:pPr>
      <w:r>
        <w:t xml:space="preserve">Für </w:t>
      </w:r>
      <w:proofErr w:type="spellStart"/>
      <w:r>
        <w:t>eynen</w:t>
      </w:r>
      <w:proofErr w:type="spellEnd"/>
      <w:r>
        <w:t xml:space="preserve"> </w:t>
      </w:r>
      <w:proofErr w:type="spellStart"/>
      <w:r>
        <w:t>gemeynen</w:t>
      </w:r>
      <w:proofErr w:type="spellEnd"/>
      <w:r>
        <w:t xml:space="preserve"> </w:t>
      </w:r>
      <w:proofErr w:type="spellStart"/>
      <w:r>
        <w:t>fride</w:t>
      </w:r>
      <w:proofErr w:type="spellEnd"/>
      <w:r>
        <w:t>.</w:t>
      </w:r>
    </w:p>
    <w:p w14:paraId="4F1A5F95" w14:textId="77777777" w:rsidR="00C74B94" w:rsidRDefault="00C74B94" w:rsidP="00C74B94">
      <w:pPr>
        <w:pStyle w:val="StandardWeb"/>
      </w:pPr>
      <w:r>
        <w:t xml:space="preserve">Last uns auch gar ernstlich bitten / </w:t>
      </w:r>
      <w:proofErr w:type="spellStart"/>
      <w:r>
        <w:t>umb</w:t>
      </w:r>
      <w:proofErr w:type="spellEnd"/>
      <w:r>
        <w:t xml:space="preserve"> einen </w:t>
      </w:r>
      <w:proofErr w:type="spellStart"/>
      <w:r>
        <w:t>gemeynen</w:t>
      </w:r>
      <w:proofErr w:type="spellEnd"/>
      <w:r>
        <w:t xml:space="preserve"> </w:t>
      </w:r>
      <w:proofErr w:type="spellStart"/>
      <w:r>
        <w:t>landtsfridt</w:t>
      </w:r>
      <w:proofErr w:type="spellEnd"/>
      <w:r>
        <w:t xml:space="preserve"> / </w:t>
      </w:r>
      <w:proofErr w:type="spellStart"/>
      <w:r>
        <w:t>auff</w:t>
      </w:r>
      <w:proofErr w:type="spellEnd"/>
      <w:r>
        <w:t xml:space="preserve"> das der rechte </w:t>
      </w:r>
      <w:proofErr w:type="spellStart"/>
      <w:r>
        <w:t>gottes</w:t>
      </w:r>
      <w:proofErr w:type="spellEnd"/>
      <w:r>
        <w:t xml:space="preserve"> dienst unter uns </w:t>
      </w:r>
      <w:proofErr w:type="spellStart"/>
      <w:r>
        <w:t>auffwachse</w:t>
      </w:r>
      <w:proofErr w:type="spellEnd"/>
      <w:r>
        <w:t xml:space="preserve"> / und Christliche </w:t>
      </w:r>
      <w:proofErr w:type="spellStart"/>
      <w:r>
        <w:t>zucht</w:t>
      </w:r>
      <w:proofErr w:type="spellEnd"/>
      <w:r>
        <w:t xml:space="preserve"> </w:t>
      </w:r>
      <w:proofErr w:type="spellStart"/>
      <w:r>
        <w:t>zuneme</w:t>
      </w:r>
      <w:proofErr w:type="spellEnd"/>
      <w:r>
        <w:t xml:space="preserve"> / dann wo krieg und </w:t>
      </w:r>
      <w:proofErr w:type="spellStart"/>
      <w:r>
        <w:t>uneynigkeit</w:t>
      </w:r>
      <w:proofErr w:type="spellEnd"/>
      <w:r>
        <w:t xml:space="preserve"> ist do </w:t>
      </w:r>
      <w:proofErr w:type="spellStart"/>
      <w:r>
        <w:t>geet</w:t>
      </w:r>
      <w:proofErr w:type="spellEnd"/>
      <w:r>
        <w:t xml:space="preserve"> der rechte </w:t>
      </w:r>
      <w:proofErr w:type="spellStart"/>
      <w:r>
        <w:t>gottes</w:t>
      </w:r>
      <w:proofErr w:type="spellEnd"/>
      <w:r>
        <w:t xml:space="preserve"> dienst zu </w:t>
      </w:r>
      <w:proofErr w:type="spellStart"/>
      <w:r>
        <w:t>grunde</w:t>
      </w:r>
      <w:proofErr w:type="spellEnd"/>
      <w:r>
        <w:t xml:space="preserve"> / und fleußt ein </w:t>
      </w:r>
      <w:proofErr w:type="spellStart"/>
      <w:r>
        <w:t>unglück</w:t>
      </w:r>
      <w:proofErr w:type="spellEnd"/>
      <w:r>
        <w:t xml:space="preserve"> aus dem andern. </w:t>
      </w:r>
    </w:p>
    <w:p w14:paraId="41D1BBA5" w14:textId="77777777" w:rsidR="00C74B94" w:rsidRDefault="00C74B94" w:rsidP="00C74B94">
      <w:pPr>
        <w:pStyle w:val="StandardWeb"/>
      </w:pPr>
      <w:r>
        <w:t xml:space="preserve">Also bittend. </w:t>
      </w:r>
    </w:p>
    <w:p w14:paraId="2618894D" w14:textId="77777777" w:rsidR="00C74B94" w:rsidRDefault="00C74B94" w:rsidP="00C74B94">
      <w:pPr>
        <w:pStyle w:val="StandardWeb"/>
      </w:pPr>
      <w:proofErr w:type="spellStart"/>
      <w:r>
        <w:t>Almechtiger</w:t>
      </w:r>
      <w:proofErr w:type="spellEnd"/>
      <w:r>
        <w:t xml:space="preserve"> ewiger </w:t>
      </w:r>
      <w:proofErr w:type="spellStart"/>
      <w:r>
        <w:t>Got</w:t>
      </w:r>
      <w:proofErr w:type="spellEnd"/>
      <w:r>
        <w:t xml:space="preserve"> / ein </w:t>
      </w:r>
      <w:proofErr w:type="spellStart"/>
      <w:r>
        <w:t>könig</w:t>
      </w:r>
      <w:proofErr w:type="spellEnd"/>
      <w:r>
        <w:t xml:space="preserve"> der ehren / und ein </w:t>
      </w:r>
      <w:proofErr w:type="spellStart"/>
      <w:r>
        <w:t>herr</w:t>
      </w:r>
      <w:proofErr w:type="spellEnd"/>
      <w:r>
        <w:t xml:space="preserve"> </w:t>
      </w:r>
      <w:proofErr w:type="spellStart"/>
      <w:r>
        <w:t>hymels</w:t>
      </w:r>
      <w:proofErr w:type="spellEnd"/>
      <w:r>
        <w:t xml:space="preserve"> und der erden / durch welches </w:t>
      </w:r>
      <w:proofErr w:type="spellStart"/>
      <w:r>
        <w:t>geyst</w:t>
      </w:r>
      <w:proofErr w:type="spellEnd"/>
      <w:r>
        <w:t xml:space="preserve"> alle ding regiert / durch welches </w:t>
      </w:r>
      <w:proofErr w:type="spellStart"/>
      <w:r>
        <w:t>versehung</w:t>
      </w:r>
      <w:proofErr w:type="spellEnd"/>
      <w:r>
        <w:t xml:space="preserve"> alle ding geordnet werden / der du bist </w:t>
      </w:r>
      <w:proofErr w:type="spellStart"/>
      <w:r>
        <w:t>eyn</w:t>
      </w:r>
      <w:proofErr w:type="spellEnd"/>
      <w:r>
        <w:t xml:space="preserve"> Gott des </w:t>
      </w:r>
      <w:proofErr w:type="spellStart"/>
      <w:r>
        <w:t>frides</w:t>
      </w:r>
      <w:proofErr w:type="spellEnd"/>
      <w:r>
        <w:t xml:space="preserve"> / von dem allein alle </w:t>
      </w:r>
      <w:proofErr w:type="spellStart"/>
      <w:r>
        <w:t>eynickeit</w:t>
      </w:r>
      <w:proofErr w:type="spellEnd"/>
      <w:r>
        <w:t xml:space="preserve"> zu uns </w:t>
      </w:r>
      <w:proofErr w:type="spellStart"/>
      <w:r>
        <w:t>kumpt</w:t>
      </w:r>
      <w:proofErr w:type="spellEnd"/>
      <w:r>
        <w:t xml:space="preserve"> / Wir bitten dich durch unsern </w:t>
      </w:r>
      <w:proofErr w:type="spellStart"/>
      <w:r>
        <w:t>herrn</w:t>
      </w:r>
      <w:proofErr w:type="spellEnd"/>
      <w:r>
        <w:t xml:space="preserve"> </w:t>
      </w:r>
      <w:proofErr w:type="spellStart"/>
      <w:r>
        <w:t>Jhesum</w:t>
      </w:r>
      <w:proofErr w:type="spellEnd"/>
      <w:r>
        <w:t xml:space="preserve"> Christum / du wollest uns unsere </w:t>
      </w:r>
      <w:proofErr w:type="spellStart"/>
      <w:r>
        <w:t>sünd</w:t>
      </w:r>
      <w:proofErr w:type="spellEnd"/>
      <w:r>
        <w:t xml:space="preserve"> vergeben / und mit </w:t>
      </w:r>
      <w:proofErr w:type="spellStart"/>
      <w:r>
        <w:t>deynem</w:t>
      </w:r>
      <w:proofErr w:type="spellEnd"/>
      <w:r>
        <w:t xml:space="preserve"> </w:t>
      </w:r>
      <w:proofErr w:type="spellStart"/>
      <w:r>
        <w:t>götlichen</w:t>
      </w:r>
      <w:proofErr w:type="spellEnd"/>
      <w:r>
        <w:t xml:space="preserve"> </w:t>
      </w:r>
      <w:proofErr w:type="spellStart"/>
      <w:r>
        <w:t>frid</w:t>
      </w:r>
      <w:proofErr w:type="spellEnd"/>
      <w:r>
        <w:t xml:space="preserve"> und </w:t>
      </w:r>
      <w:proofErr w:type="spellStart"/>
      <w:r>
        <w:t>eynigkeit</w:t>
      </w:r>
      <w:proofErr w:type="spellEnd"/>
      <w:r>
        <w:t xml:space="preserve"> begnaden / damit wir in </w:t>
      </w:r>
      <w:proofErr w:type="spellStart"/>
      <w:r>
        <w:t>forcht</w:t>
      </w:r>
      <w:proofErr w:type="spellEnd"/>
      <w:r>
        <w:t xml:space="preserve"> und zittern dir dienen zu lob und </w:t>
      </w:r>
      <w:proofErr w:type="spellStart"/>
      <w:r>
        <w:t>preyß</w:t>
      </w:r>
      <w:proofErr w:type="spellEnd"/>
      <w:r>
        <w:t xml:space="preserve"> </w:t>
      </w:r>
      <w:proofErr w:type="spellStart"/>
      <w:r>
        <w:t>deynes</w:t>
      </w:r>
      <w:proofErr w:type="spellEnd"/>
      <w:r>
        <w:t xml:space="preserve"> namens / Amen. </w:t>
      </w:r>
    </w:p>
    <w:p w14:paraId="16581914" w14:textId="77777777" w:rsidR="00C74B94" w:rsidRDefault="00C74B94" w:rsidP="00C74B94">
      <w:pPr>
        <w:pStyle w:val="berschrift2"/>
      </w:pPr>
      <w:r>
        <w:t>Für alle unsere Sünde.</w:t>
      </w:r>
    </w:p>
    <w:p w14:paraId="4CC6E064" w14:textId="77777777" w:rsidR="00C74B94" w:rsidRDefault="00C74B94" w:rsidP="00C74B94">
      <w:pPr>
        <w:pStyle w:val="StandardWeb"/>
      </w:pPr>
      <w:r>
        <w:t xml:space="preserve">Laßt uns auch bitten für unsere </w:t>
      </w:r>
      <w:proofErr w:type="spellStart"/>
      <w:r>
        <w:t>sünde</w:t>
      </w:r>
      <w:proofErr w:type="spellEnd"/>
      <w:r>
        <w:t xml:space="preserve"> und </w:t>
      </w:r>
      <w:proofErr w:type="spellStart"/>
      <w:r>
        <w:t>ubertrettung</w:t>
      </w:r>
      <w:proofErr w:type="spellEnd"/>
      <w:r>
        <w:t xml:space="preserve"> / damit wir </w:t>
      </w:r>
      <w:proofErr w:type="spellStart"/>
      <w:r>
        <w:t>Got</w:t>
      </w:r>
      <w:proofErr w:type="spellEnd"/>
      <w:r>
        <w:t xml:space="preserve"> </w:t>
      </w:r>
      <w:proofErr w:type="spellStart"/>
      <w:r>
        <w:t>belaydigt</w:t>
      </w:r>
      <w:proofErr w:type="spellEnd"/>
      <w:r>
        <w:t xml:space="preserve"> haben / das er nicht </w:t>
      </w:r>
      <w:proofErr w:type="spellStart"/>
      <w:r>
        <w:t>wol</w:t>
      </w:r>
      <w:proofErr w:type="spellEnd"/>
      <w:r>
        <w:t xml:space="preserve"> acht haben </w:t>
      </w:r>
      <w:proofErr w:type="spellStart"/>
      <w:r>
        <w:t>auff</w:t>
      </w:r>
      <w:proofErr w:type="spellEnd"/>
      <w:r>
        <w:t xml:space="preserve"> unsere </w:t>
      </w:r>
      <w:proofErr w:type="spellStart"/>
      <w:r>
        <w:t>missethat</w:t>
      </w:r>
      <w:proofErr w:type="spellEnd"/>
      <w:r>
        <w:t xml:space="preserve"> / und </w:t>
      </w:r>
      <w:proofErr w:type="spellStart"/>
      <w:r>
        <w:t>nit</w:t>
      </w:r>
      <w:proofErr w:type="spellEnd"/>
      <w:r>
        <w:t xml:space="preserve"> mit uns in das </w:t>
      </w:r>
      <w:proofErr w:type="spellStart"/>
      <w:r>
        <w:t>gericht</w:t>
      </w:r>
      <w:proofErr w:type="spellEnd"/>
      <w:r>
        <w:t xml:space="preserve"> </w:t>
      </w:r>
      <w:proofErr w:type="spellStart"/>
      <w:r>
        <w:t>tretten</w:t>
      </w:r>
      <w:proofErr w:type="spellEnd"/>
      <w:r>
        <w:t xml:space="preserve"> / </w:t>
      </w:r>
      <w:proofErr w:type="spellStart"/>
      <w:r>
        <w:t>sonder</w:t>
      </w:r>
      <w:proofErr w:type="spellEnd"/>
      <w:r>
        <w:t xml:space="preserve"> </w:t>
      </w:r>
      <w:proofErr w:type="spellStart"/>
      <w:r>
        <w:t>gedenck</w:t>
      </w:r>
      <w:proofErr w:type="spellEnd"/>
      <w:r>
        <w:t xml:space="preserve"> seiner </w:t>
      </w:r>
      <w:proofErr w:type="spellStart"/>
      <w:r>
        <w:t>barmhertzigkeit</w:t>
      </w:r>
      <w:proofErr w:type="spellEnd"/>
      <w:r>
        <w:t xml:space="preserve"> / und der </w:t>
      </w:r>
      <w:proofErr w:type="spellStart"/>
      <w:r>
        <w:t>verheyssung</w:t>
      </w:r>
      <w:proofErr w:type="spellEnd"/>
      <w:r>
        <w:t xml:space="preserve"> / do er spricht / Ich hab </w:t>
      </w:r>
      <w:proofErr w:type="spellStart"/>
      <w:r>
        <w:t>keynen</w:t>
      </w:r>
      <w:proofErr w:type="spellEnd"/>
      <w:r>
        <w:t xml:space="preserve"> </w:t>
      </w:r>
      <w:proofErr w:type="spellStart"/>
      <w:r>
        <w:t>lust</w:t>
      </w:r>
      <w:proofErr w:type="spellEnd"/>
      <w:r>
        <w:t xml:space="preserve"> ob des gottlosen todt / </w:t>
      </w:r>
      <w:proofErr w:type="spellStart"/>
      <w:r>
        <w:t>sonder</w:t>
      </w:r>
      <w:proofErr w:type="spellEnd"/>
      <w:r>
        <w:t xml:space="preserve"> das ist mein </w:t>
      </w:r>
      <w:proofErr w:type="spellStart"/>
      <w:r>
        <w:t>lust</w:t>
      </w:r>
      <w:proofErr w:type="spellEnd"/>
      <w:r>
        <w:t xml:space="preserve"> / das er sich von seinen wesen </w:t>
      </w:r>
      <w:proofErr w:type="spellStart"/>
      <w:r>
        <w:t>kere</w:t>
      </w:r>
      <w:proofErr w:type="spellEnd"/>
      <w:r>
        <w:t xml:space="preserve"> / und lebe. </w:t>
      </w:r>
    </w:p>
    <w:p w14:paraId="049B4B27" w14:textId="77777777" w:rsidR="00C74B94" w:rsidRDefault="00C74B94" w:rsidP="00C74B94">
      <w:pPr>
        <w:pStyle w:val="StandardWeb"/>
      </w:pPr>
      <w:r>
        <w:t xml:space="preserve">Also bittend mit mir. </w:t>
      </w:r>
    </w:p>
    <w:p w14:paraId="549EBD15" w14:textId="77777777" w:rsidR="00C74B94" w:rsidRDefault="00C74B94" w:rsidP="00C74B94">
      <w:pPr>
        <w:pStyle w:val="StandardWeb"/>
      </w:pPr>
      <w:proofErr w:type="spellStart"/>
      <w:r>
        <w:t>Barmhertziger</w:t>
      </w:r>
      <w:proofErr w:type="spellEnd"/>
      <w:r>
        <w:t xml:space="preserve"> Gott und </w:t>
      </w:r>
      <w:proofErr w:type="spellStart"/>
      <w:r>
        <w:t>hymlischer</w:t>
      </w:r>
      <w:proofErr w:type="spellEnd"/>
      <w:r>
        <w:t xml:space="preserve"> </w:t>
      </w:r>
      <w:proofErr w:type="spellStart"/>
      <w:r>
        <w:t>vater</w:t>
      </w:r>
      <w:proofErr w:type="spellEnd"/>
      <w:r>
        <w:t xml:space="preserve"> / des </w:t>
      </w:r>
      <w:proofErr w:type="spellStart"/>
      <w:r>
        <w:t>barmhertzigkeit</w:t>
      </w:r>
      <w:proofErr w:type="spellEnd"/>
      <w:r>
        <w:t xml:space="preserve"> </w:t>
      </w:r>
      <w:proofErr w:type="spellStart"/>
      <w:r>
        <w:t>keyn</w:t>
      </w:r>
      <w:proofErr w:type="spellEnd"/>
      <w:r>
        <w:t xml:space="preserve"> ende ist / der du langmütig / </w:t>
      </w:r>
      <w:proofErr w:type="spellStart"/>
      <w:r>
        <w:t>genedig</w:t>
      </w:r>
      <w:proofErr w:type="spellEnd"/>
      <w:r>
        <w:t xml:space="preserve"> / und von grosser </w:t>
      </w:r>
      <w:proofErr w:type="spellStart"/>
      <w:r>
        <w:t>genad</w:t>
      </w:r>
      <w:proofErr w:type="spellEnd"/>
      <w:r>
        <w:t xml:space="preserve"> und </w:t>
      </w:r>
      <w:proofErr w:type="spellStart"/>
      <w:r>
        <w:t>trew</w:t>
      </w:r>
      <w:proofErr w:type="spellEnd"/>
      <w:r>
        <w:t xml:space="preserve"> bist / und vergibst </w:t>
      </w:r>
      <w:proofErr w:type="spellStart"/>
      <w:r>
        <w:t>missethat</w:t>
      </w:r>
      <w:proofErr w:type="spellEnd"/>
      <w:r>
        <w:t xml:space="preserve"> / </w:t>
      </w:r>
      <w:proofErr w:type="spellStart"/>
      <w:r>
        <w:t>ubertrettung</w:t>
      </w:r>
      <w:proofErr w:type="spellEnd"/>
      <w:r>
        <w:t xml:space="preserve"> / und </w:t>
      </w:r>
      <w:proofErr w:type="spellStart"/>
      <w:r>
        <w:t>sünd</w:t>
      </w:r>
      <w:proofErr w:type="spellEnd"/>
      <w:r>
        <w:t xml:space="preserve">. Wir haben </w:t>
      </w:r>
      <w:proofErr w:type="spellStart"/>
      <w:r>
        <w:t>layder</w:t>
      </w:r>
      <w:proofErr w:type="spellEnd"/>
      <w:r>
        <w:t xml:space="preserve"> gesündigt mit unsern vettern / wir haben mißhandelt / und sind </w:t>
      </w:r>
      <w:proofErr w:type="spellStart"/>
      <w:r>
        <w:t>gottloß</w:t>
      </w:r>
      <w:proofErr w:type="spellEnd"/>
      <w:r>
        <w:t xml:space="preserve"> gewesen / und dich </w:t>
      </w:r>
      <w:proofErr w:type="spellStart"/>
      <w:r>
        <w:t>offt</w:t>
      </w:r>
      <w:proofErr w:type="spellEnd"/>
      <w:r>
        <w:t xml:space="preserve"> erzürnet / dir </w:t>
      </w:r>
      <w:proofErr w:type="spellStart"/>
      <w:r>
        <w:t>allain</w:t>
      </w:r>
      <w:proofErr w:type="spellEnd"/>
      <w:r>
        <w:t xml:space="preserve"> haben wir gesündigt / und </w:t>
      </w:r>
      <w:proofErr w:type="spellStart"/>
      <w:r>
        <w:t>ubel</w:t>
      </w:r>
      <w:proofErr w:type="spellEnd"/>
      <w:r>
        <w:t xml:space="preserve"> vor dir gethan / Aber </w:t>
      </w:r>
      <w:proofErr w:type="spellStart"/>
      <w:r>
        <w:t>herr</w:t>
      </w:r>
      <w:proofErr w:type="spellEnd"/>
      <w:r>
        <w:t xml:space="preserve"> </w:t>
      </w:r>
      <w:proofErr w:type="spellStart"/>
      <w:r>
        <w:t>gedenck</w:t>
      </w:r>
      <w:proofErr w:type="spellEnd"/>
      <w:r>
        <w:t xml:space="preserve"> nicht an unsere vorige </w:t>
      </w:r>
      <w:proofErr w:type="spellStart"/>
      <w:r>
        <w:t>missethat</w:t>
      </w:r>
      <w:proofErr w:type="spellEnd"/>
      <w:r>
        <w:t xml:space="preserve"> / laß bald dein </w:t>
      </w:r>
      <w:proofErr w:type="spellStart"/>
      <w:r>
        <w:t>barmhertzigkeit</w:t>
      </w:r>
      <w:proofErr w:type="spellEnd"/>
      <w:r>
        <w:t xml:space="preserve"> </w:t>
      </w:r>
      <w:proofErr w:type="spellStart"/>
      <w:r>
        <w:t>uber</w:t>
      </w:r>
      <w:proofErr w:type="spellEnd"/>
      <w:r>
        <w:t xml:space="preserve"> uns grösser sein / dann wir sind fast </w:t>
      </w:r>
      <w:proofErr w:type="spellStart"/>
      <w:r>
        <w:t>ellend</w:t>
      </w:r>
      <w:proofErr w:type="spellEnd"/>
      <w:r>
        <w:t xml:space="preserve"> worden / </w:t>
      </w:r>
      <w:proofErr w:type="spellStart"/>
      <w:r>
        <w:t>hilff</w:t>
      </w:r>
      <w:proofErr w:type="spellEnd"/>
      <w:r>
        <w:t xml:space="preserve"> uns Gott unsers </w:t>
      </w:r>
      <w:proofErr w:type="spellStart"/>
      <w:r>
        <w:t>hayls</w:t>
      </w:r>
      <w:proofErr w:type="spellEnd"/>
      <w:r>
        <w:t xml:space="preserve"> / </w:t>
      </w:r>
      <w:proofErr w:type="spellStart"/>
      <w:r>
        <w:t>umb</w:t>
      </w:r>
      <w:proofErr w:type="spellEnd"/>
      <w:r>
        <w:t xml:space="preserve"> deines namens ehre willen / Errette uns / und vergib uns unser </w:t>
      </w:r>
      <w:proofErr w:type="spellStart"/>
      <w:r>
        <w:t>sünd</w:t>
      </w:r>
      <w:proofErr w:type="spellEnd"/>
      <w:r>
        <w:t xml:space="preserve"> </w:t>
      </w:r>
      <w:proofErr w:type="spellStart"/>
      <w:r>
        <w:t>umb</w:t>
      </w:r>
      <w:proofErr w:type="spellEnd"/>
      <w:r>
        <w:t xml:space="preserve"> </w:t>
      </w:r>
      <w:proofErr w:type="spellStart"/>
      <w:r>
        <w:t>deynes</w:t>
      </w:r>
      <w:proofErr w:type="spellEnd"/>
      <w:r>
        <w:t xml:space="preserve"> namens willen / und von wegen </w:t>
      </w:r>
      <w:proofErr w:type="spellStart"/>
      <w:r>
        <w:t>deynes</w:t>
      </w:r>
      <w:proofErr w:type="spellEnd"/>
      <w:r>
        <w:t xml:space="preserve"> lieben </w:t>
      </w:r>
      <w:proofErr w:type="spellStart"/>
      <w:r>
        <w:t>sons</w:t>
      </w:r>
      <w:proofErr w:type="spellEnd"/>
      <w:r>
        <w:t xml:space="preserve"> Jesu Christi unsers </w:t>
      </w:r>
      <w:proofErr w:type="spellStart"/>
      <w:r>
        <w:t>haylandts</w:t>
      </w:r>
      <w:proofErr w:type="spellEnd"/>
      <w:r>
        <w:t xml:space="preserve"> / Amen. </w:t>
      </w:r>
    </w:p>
    <w:p w14:paraId="68C8A505" w14:textId="77777777" w:rsidR="00C74B94" w:rsidRDefault="00C74B94" w:rsidP="00C74B94">
      <w:pPr>
        <w:pStyle w:val="berschrift2"/>
      </w:pPr>
      <w:r>
        <w:t xml:space="preserve">Für die </w:t>
      </w:r>
      <w:proofErr w:type="spellStart"/>
      <w:r>
        <w:t>frücht</w:t>
      </w:r>
      <w:proofErr w:type="spellEnd"/>
      <w:r>
        <w:t xml:space="preserve"> der erden.</w:t>
      </w:r>
    </w:p>
    <w:p w14:paraId="746F9B36" w14:textId="77777777" w:rsidR="00C74B94" w:rsidRDefault="00C74B94" w:rsidP="00C74B94">
      <w:pPr>
        <w:pStyle w:val="StandardWeb"/>
      </w:pPr>
      <w:r>
        <w:t xml:space="preserve">Lassend uns auch bitten für die </w:t>
      </w:r>
      <w:proofErr w:type="spellStart"/>
      <w:r>
        <w:t>frücht</w:t>
      </w:r>
      <w:proofErr w:type="spellEnd"/>
      <w:r>
        <w:t xml:space="preserve"> der erden / das sie </w:t>
      </w:r>
      <w:proofErr w:type="spellStart"/>
      <w:r>
        <w:t>Got</w:t>
      </w:r>
      <w:proofErr w:type="spellEnd"/>
      <w:r>
        <w:t xml:space="preserve"> wolle gesegnen und </w:t>
      </w:r>
      <w:proofErr w:type="spellStart"/>
      <w:r>
        <w:t>behütten</w:t>
      </w:r>
      <w:proofErr w:type="spellEnd"/>
      <w:r>
        <w:t xml:space="preserve"> / und uns </w:t>
      </w:r>
      <w:proofErr w:type="spellStart"/>
      <w:r>
        <w:t>wol</w:t>
      </w:r>
      <w:proofErr w:type="spellEnd"/>
      <w:r>
        <w:t xml:space="preserve"> geraten lassen / und </w:t>
      </w:r>
      <w:proofErr w:type="spellStart"/>
      <w:r>
        <w:t>götlich</w:t>
      </w:r>
      <w:proofErr w:type="spellEnd"/>
      <w:r>
        <w:t xml:space="preserve"> </w:t>
      </w:r>
      <w:proofErr w:type="spellStart"/>
      <w:r>
        <w:t>geniessen</w:t>
      </w:r>
      <w:proofErr w:type="spellEnd"/>
      <w:r>
        <w:t xml:space="preserve">. </w:t>
      </w:r>
    </w:p>
    <w:p w14:paraId="78A2641E" w14:textId="77777777" w:rsidR="00C74B94" w:rsidRDefault="00C74B94" w:rsidP="00C74B94">
      <w:pPr>
        <w:pStyle w:val="StandardWeb"/>
      </w:pPr>
      <w:r>
        <w:t xml:space="preserve">Bittend also. </w:t>
      </w:r>
    </w:p>
    <w:p w14:paraId="08E7DCB2" w14:textId="77777777" w:rsidR="00C74B94" w:rsidRDefault="00C74B94" w:rsidP="00C74B94">
      <w:pPr>
        <w:pStyle w:val="StandardWeb"/>
      </w:pPr>
      <w:r>
        <w:t xml:space="preserve">O Herre </w:t>
      </w:r>
      <w:proofErr w:type="spellStart"/>
      <w:r>
        <w:t>almechtiger</w:t>
      </w:r>
      <w:proofErr w:type="spellEnd"/>
      <w:r>
        <w:t xml:space="preserve"> </w:t>
      </w:r>
      <w:proofErr w:type="spellStart"/>
      <w:r>
        <w:t>vater</w:t>
      </w:r>
      <w:proofErr w:type="spellEnd"/>
      <w:r>
        <w:t xml:space="preserve"> / der du durch dein </w:t>
      </w:r>
      <w:proofErr w:type="spellStart"/>
      <w:r>
        <w:t>ewigs</w:t>
      </w:r>
      <w:proofErr w:type="spellEnd"/>
      <w:r>
        <w:t xml:space="preserve"> / </w:t>
      </w:r>
      <w:proofErr w:type="spellStart"/>
      <w:r>
        <w:t>göttlichs</w:t>
      </w:r>
      <w:proofErr w:type="spellEnd"/>
      <w:r>
        <w:t xml:space="preserve"> </w:t>
      </w:r>
      <w:proofErr w:type="spellStart"/>
      <w:r>
        <w:t>wort</w:t>
      </w:r>
      <w:proofErr w:type="spellEnd"/>
      <w:r>
        <w:t xml:space="preserve"> alle ding erschaffen hast / </w:t>
      </w:r>
      <w:proofErr w:type="spellStart"/>
      <w:r>
        <w:t>gesegnest</w:t>
      </w:r>
      <w:proofErr w:type="spellEnd"/>
      <w:r>
        <w:t xml:space="preserve"> und </w:t>
      </w:r>
      <w:proofErr w:type="spellStart"/>
      <w:r>
        <w:t>erhelst</w:t>
      </w:r>
      <w:proofErr w:type="spellEnd"/>
      <w:r>
        <w:t xml:space="preserve">. Wir bitten dich / das du dein </w:t>
      </w:r>
      <w:proofErr w:type="spellStart"/>
      <w:r>
        <w:t>wort</w:t>
      </w:r>
      <w:proofErr w:type="spellEnd"/>
      <w:r>
        <w:t xml:space="preserve"> unsern </w:t>
      </w:r>
      <w:proofErr w:type="spellStart"/>
      <w:r>
        <w:t>herrn</w:t>
      </w:r>
      <w:proofErr w:type="spellEnd"/>
      <w:r>
        <w:t xml:space="preserve"> Jesum Christum uns wollest offenbaren / und in unser </w:t>
      </w:r>
      <w:proofErr w:type="spellStart"/>
      <w:r>
        <w:t>hertz</w:t>
      </w:r>
      <w:proofErr w:type="spellEnd"/>
      <w:r>
        <w:t xml:space="preserve"> </w:t>
      </w:r>
      <w:proofErr w:type="spellStart"/>
      <w:r>
        <w:t>pflantzen</w:t>
      </w:r>
      <w:proofErr w:type="spellEnd"/>
      <w:r>
        <w:t xml:space="preserve"> / </w:t>
      </w:r>
      <w:proofErr w:type="spellStart"/>
      <w:r>
        <w:t>dardurch</w:t>
      </w:r>
      <w:proofErr w:type="spellEnd"/>
      <w:r>
        <w:t xml:space="preserve"> an uns gesegnet </w:t>
      </w:r>
      <w:proofErr w:type="spellStart"/>
      <w:r>
        <w:t>werd</w:t>
      </w:r>
      <w:proofErr w:type="spellEnd"/>
      <w:r>
        <w:t xml:space="preserve"> / mit fruchtbarer </w:t>
      </w:r>
      <w:proofErr w:type="spellStart"/>
      <w:r>
        <w:t>wachsung</w:t>
      </w:r>
      <w:proofErr w:type="spellEnd"/>
      <w:r>
        <w:t xml:space="preserve"> / und göttlichem gebrauch und </w:t>
      </w:r>
      <w:proofErr w:type="spellStart"/>
      <w:r>
        <w:t>gedeyen</w:t>
      </w:r>
      <w:proofErr w:type="spellEnd"/>
      <w:r>
        <w:t xml:space="preserve"> / unser </w:t>
      </w:r>
      <w:proofErr w:type="spellStart"/>
      <w:r>
        <w:t>ecker</w:t>
      </w:r>
      <w:proofErr w:type="spellEnd"/>
      <w:r>
        <w:t xml:space="preserve"> unser </w:t>
      </w:r>
      <w:proofErr w:type="spellStart"/>
      <w:r>
        <w:t>schewer</w:t>
      </w:r>
      <w:proofErr w:type="spellEnd"/>
      <w:r>
        <w:t xml:space="preserve"> / und alles was zur </w:t>
      </w:r>
      <w:proofErr w:type="spellStart"/>
      <w:r>
        <w:t>leyblichen</w:t>
      </w:r>
      <w:proofErr w:type="spellEnd"/>
      <w:r>
        <w:t xml:space="preserve"> </w:t>
      </w:r>
      <w:proofErr w:type="spellStart"/>
      <w:r>
        <w:t>notdurfft</w:t>
      </w:r>
      <w:proofErr w:type="spellEnd"/>
      <w:r>
        <w:t xml:space="preserve"> dienet / durch Christum unsern </w:t>
      </w:r>
      <w:proofErr w:type="spellStart"/>
      <w:r>
        <w:t>herren</w:t>
      </w:r>
      <w:proofErr w:type="spellEnd"/>
      <w:r>
        <w:t xml:space="preserve"> / Amen. </w:t>
      </w:r>
    </w:p>
    <w:p w14:paraId="420A4DA3" w14:textId="77777777" w:rsidR="00C74B94" w:rsidRDefault="00C74B94" w:rsidP="00C74B94">
      <w:pPr>
        <w:pStyle w:val="berschrift2"/>
      </w:pPr>
      <w:r>
        <w:t xml:space="preserve">Für die </w:t>
      </w:r>
      <w:proofErr w:type="spellStart"/>
      <w:r>
        <w:t>feyndt</w:t>
      </w:r>
      <w:proofErr w:type="spellEnd"/>
      <w:r>
        <w:t>.</w:t>
      </w:r>
    </w:p>
    <w:p w14:paraId="2051502A" w14:textId="77777777" w:rsidR="00C74B94" w:rsidRDefault="00C74B94" w:rsidP="00C74B94">
      <w:pPr>
        <w:pStyle w:val="StandardWeb"/>
      </w:pPr>
      <w:r>
        <w:t xml:space="preserve">Lasset uns auch bitten für unsere </w:t>
      </w:r>
      <w:proofErr w:type="spellStart"/>
      <w:r>
        <w:t>feyndt</w:t>
      </w:r>
      <w:proofErr w:type="spellEnd"/>
      <w:r>
        <w:t xml:space="preserve"> / das </w:t>
      </w:r>
      <w:proofErr w:type="spellStart"/>
      <w:r>
        <w:t>Got</w:t>
      </w:r>
      <w:proofErr w:type="spellEnd"/>
      <w:r>
        <w:t xml:space="preserve"> sie </w:t>
      </w:r>
      <w:proofErr w:type="spellStart"/>
      <w:r>
        <w:t>füre</w:t>
      </w:r>
      <w:proofErr w:type="spellEnd"/>
      <w:r>
        <w:t xml:space="preserve"> in </w:t>
      </w:r>
      <w:proofErr w:type="spellStart"/>
      <w:r>
        <w:t>jhr</w:t>
      </w:r>
      <w:proofErr w:type="spellEnd"/>
      <w:r>
        <w:t xml:space="preserve"> </w:t>
      </w:r>
      <w:proofErr w:type="spellStart"/>
      <w:r>
        <w:t>eygne</w:t>
      </w:r>
      <w:proofErr w:type="spellEnd"/>
      <w:r>
        <w:t xml:space="preserve"> </w:t>
      </w:r>
      <w:proofErr w:type="spellStart"/>
      <w:r>
        <w:t>erkantnus</w:t>
      </w:r>
      <w:proofErr w:type="spellEnd"/>
      <w:r>
        <w:t xml:space="preserve"> / und von </w:t>
      </w:r>
      <w:proofErr w:type="spellStart"/>
      <w:r>
        <w:t>jhrem</w:t>
      </w:r>
      <w:proofErr w:type="spellEnd"/>
      <w:r>
        <w:t xml:space="preserve"> unrecht </w:t>
      </w:r>
      <w:proofErr w:type="spellStart"/>
      <w:r>
        <w:t>abfüre</w:t>
      </w:r>
      <w:proofErr w:type="spellEnd"/>
      <w:r>
        <w:t xml:space="preserve">. </w:t>
      </w:r>
    </w:p>
    <w:p w14:paraId="6A7D2EF3" w14:textId="77777777" w:rsidR="00C74B94" w:rsidRDefault="00C74B94" w:rsidP="00C74B94">
      <w:pPr>
        <w:pStyle w:val="StandardWeb"/>
      </w:pPr>
      <w:r>
        <w:t xml:space="preserve">Also bittend mit mir. </w:t>
      </w:r>
    </w:p>
    <w:p w14:paraId="5F7F1C5B" w14:textId="77777777" w:rsidR="00C74B94" w:rsidRDefault="00C74B94" w:rsidP="00C74B94">
      <w:pPr>
        <w:pStyle w:val="StandardWeb"/>
      </w:pPr>
      <w:proofErr w:type="spellStart"/>
      <w:r>
        <w:t>Almechtiger</w:t>
      </w:r>
      <w:proofErr w:type="spellEnd"/>
      <w:r>
        <w:t xml:space="preserve"> ewiger </w:t>
      </w:r>
      <w:proofErr w:type="spellStart"/>
      <w:r>
        <w:t>got</w:t>
      </w:r>
      <w:proofErr w:type="spellEnd"/>
      <w:r>
        <w:t xml:space="preserve"> / der du uns </w:t>
      </w:r>
      <w:proofErr w:type="spellStart"/>
      <w:r>
        <w:t>befolhen</w:t>
      </w:r>
      <w:proofErr w:type="spellEnd"/>
      <w:r>
        <w:t xml:space="preserve"> hast durch deinen lieben </w:t>
      </w:r>
      <w:proofErr w:type="spellStart"/>
      <w:r>
        <w:t>son</w:t>
      </w:r>
      <w:proofErr w:type="spellEnd"/>
      <w:r>
        <w:t xml:space="preserve"> / unsern </w:t>
      </w:r>
      <w:proofErr w:type="spellStart"/>
      <w:r>
        <w:t>herrn</w:t>
      </w:r>
      <w:proofErr w:type="spellEnd"/>
      <w:r>
        <w:t xml:space="preserve"> Jesum Christum / das wir unsere </w:t>
      </w:r>
      <w:proofErr w:type="spellStart"/>
      <w:r>
        <w:t>feyndt</w:t>
      </w:r>
      <w:proofErr w:type="spellEnd"/>
      <w:r>
        <w:t xml:space="preserve"> lieb haben sollen / denen / so uns </w:t>
      </w:r>
      <w:proofErr w:type="spellStart"/>
      <w:r>
        <w:t>belaydigen</w:t>
      </w:r>
      <w:proofErr w:type="spellEnd"/>
      <w:r>
        <w:t xml:space="preserve"> / </w:t>
      </w:r>
      <w:proofErr w:type="spellStart"/>
      <w:r>
        <w:t>guts</w:t>
      </w:r>
      <w:proofErr w:type="spellEnd"/>
      <w:r>
        <w:t xml:space="preserve"> thun / und für unsere </w:t>
      </w:r>
      <w:proofErr w:type="spellStart"/>
      <w:r>
        <w:t>verfolger</w:t>
      </w:r>
      <w:proofErr w:type="spellEnd"/>
      <w:r>
        <w:t xml:space="preserve"> bitten / Wir </w:t>
      </w:r>
      <w:proofErr w:type="spellStart"/>
      <w:r>
        <w:t>schreyen</w:t>
      </w:r>
      <w:proofErr w:type="spellEnd"/>
      <w:r>
        <w:t xml:space="preserve"> ernstlich zu dir / das du alle unsere feind wollest </w:t>
      </w:r>
      <w:proofErr w:type="spellStart"/>
      <w:r>
        <w:t>gnedigklich</w:t>
      </w:r>
      <w:proofErr w:type="spellEnd"/>
      <w:r>
        <w:t xml:space="preserve"> </w:t>
      </w:r>
      <w:proofErr w:type="spellStart"/>
      <w:r>
        <w:t>haymsuchen</w:t>
      </w:r>
      <w:proofErr w:type="spellEnd"/>
      <w:r>
        <w:t xml:space="preserve"> / </w:t>
      </w:r>
      <w:proofErr w:type="spellStart"/>
      <w:r>
        <w:t>ware</w:t>
      </w:r>
      <w:proofErr w:type="spellEnd"/>
      <w:r>
        <w:t xml:space="preserve"> </w:t>
      </w:r>
      <w:proofErr w:type="spellStart"/>
      <w:r>
        <w:t>rew</w:t>
      </w:r>
      <w:proofErr w:type="spellEnd"/>
      <w:r>
        <w:t xml:space="preserve"> </w:t>
      </w:r>
      <w:proofErr w:type="spellStart"/>
      <w:r>
        <w:t>jhrer</w:t>
      </w:r>
      <w:proofErr w:type="spellEnd"/>
      <w:r>
        <w:t xml:space="preserve"> </w:t>
      </w:r>
      <w:proofErr w:type="spellStart"/>
      <w:r>
        <w:t>sünd</w:t>
      </w:r>
      <w:proofErr w:type="spellEnd"/>
      <w:r>
        <w:t xml:space="preserve"> </w:t>
      </w:r>
      <w:proofErr w:type="spellStart"/>
      <w:r>
        <w:t>verleyhen</w:t>
      </w:r>
      <w:proofErr w:type="spellEnd"/>
      <w:r>
        <w:t xml:space="preserve"> / und ihnen mit uns und der </w:t>
      </w:r>
      <w:proofErr w:type="spellStart"/>
      <w:r>
        <w:t>gantzen</w:t>
      </w:r>
      <w:proofErr w:type="spellEnd"/>
      <w:r>
        <w:t xml:space="preserve"> Christenheit / </w:t>
      </w:r>
      <w:proofErr w:type="spellStart"/>
      <w:r>
        <w:t>eyn</w:t>
      </w:r>
      <w:proofErr w:type="spellEnd"/>
      <w:r>
        <w:t xml:space="preserve"> </w:t>
      </w:r>
      <w:proofErr w:type="spellStart"/>
      <w:r>
        <w:t>freundtlichs</w:t>
      </w:r>
      <w:proofErr w:type="spellEnd"/>
      <w:r>
        <w:t xml:space="preserve"> / </w:t>
      </w:r>
      <w:proofErr w:type="spellStart"/>
      <w:r>
        <w:t>gotsforchtigs</w:t>
      </w:r>
      <w:proofErr w:type="spellEnd"/>
      <w:r>
        <w:t xml:space="preserve"> / </w:t>
      </w:r>
      <w:proofErr w:type="spellStart"/>
      <w:r>
        <w:t>eynhelligs</w:t>
      </w:r>
      <w:proofErr w:type="spellEnd"/>
      <w:r>
        <w:t xml:space="preserve"> </w:t>
      </w:r>
      <w:proofErr w:type="spellStart"/>
      <w:r>
        <w:t>gemüt</w:t>
      </w:r>
      <w:proofErr w:type="spellEnd"/>
      <w:r>
        <w:t xml:space="preserve"> und </w:t>
      </w:r>
      <w:proofErr w:type="spellStart"/>
      <w:r>
        <w:t>hertz</w:t>
      </w:r>
      <w:proofErr w:type="spellEnd"/>
      <w:r>
        <w:t xml:space="preserve"> geben / durch unsern </w:t>
      </w:r>
      <w:proofErr w:type="spellStart"/>
      <w:r>
        <w:t>herrn</w:t>
      </w:r>
      <w:proofErr w:type="spellEnd"/>
      <w:r>
        <w:t xml:space="preserve"> Jesum Christum / Amen. </w:t>
      </w:r>
    </w:p>
    <w:p w14:paraId="2A6FC778" w14:textId="77777777" w:rsidR="00C74B94" w:rsidRDefault="00C74B94" w:rsidP="00C74B94">
      <w:pPr>
        <w:pStyle w:val="berschrift2"/>
      </w:pPr>
      <w:r>
        <w:t>Für die irrigen im glauben</w:t>
      </w:r>
    </w:p>
    <w:p w14:paraId="1D441C77" w14:textId="77777777" w:rsidR="00C74B94" w:rsidRDefault="00C74B94" w:rsidP="00C74B94">
      <w:pPr>
        <w:pStyle w:val="StandardWeb"/>
      </w:pPr>
      <w:r>
        <w:t xml:space="preserve">Darneben / </w:t>
      </w:r>
      <w:proofErr w:type="spellStart"/>
      <w:r>
        <w:t>weyl</w:t>
      </w:r>
      <w:proofErr w:type="spellEnd"/>
      <w:r>
        <w:t xml:space="preserve"> es </w:t>
      </w:r>
      <w:proofErr w:type="spellStart"/>
      <w:r>
        <w:t>yetzund</w:t>
      </w:r>
      <w:proofErr w:type="spellEnd"/>
      <w:r>
        <w:t xml:space="preserve"> die not hoch erfordert / so lasset uns auch </w:t>
      </w:r>
      <w:proofErr w:type="spellStart"/>
      <w:r>
        <w:t>getrewlich</w:t>
      </w:r>
      <w:proofErr w:type="spellEnd"/>
      <w:r>
        <w:t xml:space="preserve"> bitten / für alle </w:t>
      </w:r>
      <w:proofErr w:type="spellStart"/>
      <w:r>
        <w:t>bekümerte</w:t>
      </w:r>
      <w:proofErr w:type="spellEnd"/>
      <w:r>
        <w:t xml:space="preserve"> </w:t>
      </w:r>
      <w:proofErr w:type="spellStart"/>
      <w:r>
        <w:t>hertzen</w:t>
      </w:r>
      <w:proofErr w:type="spellEnd"/>
      <w:r>
        <w:t xml:space="preserve"> und </w:t>
      </w:r>
      <w:proofErr w:type="spellStart"/>
      <w:r>
        <w:t>verwirte</w:t>
      </w:r>
      <w:proofErr w:type="spellEnd"/>
      <w:r>
        <w:t xml:space="preserve"> gewissen / und für die so mit falscher irriger </w:t>
      </w:r>
      <w:proofErr w:type="spellStart"/>
      <w:r>
        <w:t>lere</w:t>
      </w:r>
      <w:proofErr w:type="spellEnd"/>
      <w:r>
        <w:t xml:space="preserve"> </w:t>
      </w:r>
      <w:proofErr w:type="spellStart"/>
      <w:r>
        <w:t>behafft</w:t>
      </w:r>
      <w:proofErr w:type="spellEnd"/>
      <w:r>
        <w:t xml:space="preserve"> sein / auch für die / so dem </w:t>
      </w:r>
      <w:proofErr w:type="spellStart"/>
      <w:r>
        <w:t>wort</w:t>
      </w:r>
      <w:proofErr w:type="spellEnd"/>
      <w:r>
        <w:t xml:space="preserve"> Gottes entgegen sind / und mit rath und that verfolgen / das sich </w:t>
      </w:r>
      <w:proofErr w:type="spellStart"/>
      <w:r>
        <w:t>Got</w:t>
      </w:r>
      <w:proofErr w:type="spellEnd"/>
      <w:r>
        <w:t xml:space="preserve"> </w:t>
      </w:r>
      <w:proofErr w:type="spellStart"/>
      <w:r>
        <w:t>jr</w:t>
      </w:r>
      <w:proofErr w:type="spellEnd"/>
      <w:r>
        <w:t xml:space="preserve"> erbarm / und bringe zu </w:t>
      </w:r>
      <w:proofErr w:type="spellStart"/>
      <w:r>
        <w:t>warer</w:t>
      </w:r>
      <w:proofErr w:type="spellEnd"/>
      <w:r>
        <w:t xml:space="preserve"> </w:t>
      </w:r>
      <w:proofErr w:type="spellStart"/>
      <w:r>
        <w:t>erkantnus</w:t>
      </w:r>
      <w:proofErr w:type="spellEnd"/>
      <w:r>
        <w:t xml:space="preserve"> der </w:t>
      </w:r>
      <w:proofErr w:type="spellStart"/>
      <w:r>
        <w:t>sünde</w:t>
      </w:r>
      <w:proofErr w:type="spellEnd"/>
      <w:r>
        <w:t xml:space="preserve"> und </w:t>
      </w:r>
      <w:proofErr w:type="spellStart"/>
      <w:r>
        <w:t>seyner</w:t>
      </w:r>
      <w:proofErr w:type="spellEnd"/>
      <w:r>
        <w:t xml:space="preserve"> göttlichen </w:t>
      </w:r>
      <w:proofErr w:type="spellStart"/>
      <w:r>
        <w:t>gnad</w:t>
      </w:r>
      <w:proofErr w:type="spellEnd"/>
      <w:r>
        <w:t xml:space="preserve"> / Amen. </w:t>
      </w:r>
    </w:p>
    <w:p w14:paraId="5904BAD9" w14:textId="77777777" w:rsidR="00C74B94" w:rsidRDefault="00C74B94" w:rsidP="00C74B94">
      <w:pPr>
        <w:pStyle w:val="StandardWeb"/>
      </w:pPr>
      <w:r>
        <w:t xml:space="preserve">Last uns also bitten. </w:t>
      </w:r>
    </w:p>
    <w:p w14:paraId="25810AD3" w14:textId="77777777" w:rsidR="00C74B94" w:rsidRDefault="00C74B94" w:rsidP="00C74B94">
      <w:pPr>
        <w:pStyle w:val="StandardWeb"/>
      </w:pPr>
      <w:proofErr w:type="spellStart"/>
      <w:r>
        <w:t>Barmhertziger</w:t>
      </w:r>
      <w:proofErr w:type="spellEnd"/>
      <w:r>
        <w:t xml:space="preserve"> / gütiger Gott und </w:t>
      </w:r>
      <w:proofErr w:type="spellStart"/>
      <w:r>
        <w:t>vater</w:t>
      </w:r>
      <w:proofErr w:type="spellEnd"/>
      <w:r>
        <w:t xml:space="preserve"> / wir bitten dich ernstlich und mit </w:t>
      </w:r>
      <w:proofErr w:type="spellStart"/>
      <w:r>
        <w:t>gantzem</w:t>
      </w:r>
      <w:proofErr w:type="spellEnd"/>
      <w:r>
        <w:t xml:space="preserve"> </w:t>
      </w:r>
      <w:proofErr w:type="spellStart"/>
      <w:r>
        <w:t>hertzen</w:t>
      </w:r>
      <w:proofErr w:type="spellEnd"/>
      <w:r>
        <w:t xml:space="preserve"> / du wollest alle die </w:t>
      </w:r>
      <w:proofErr w:type="spellStart"/>
      <w:r>
        <w:t>jhenigen</w:t>
      </w:r>
      <w:proofErr w:type="spellEnd"/>
      <w:r>
        <w:t xml:space="preserve"> / so von Christlichem glauben abgewichen / oder </w:t>
      </w:r>
      <w:proofErr w:type="spellStart"/>
      <w:r>
        <w:t>sunst</w:t>
      </w:r>
      <w:proofErr w:type="spellEnd"/>
      <w:r>
        <w:t xml:space="preserve"> mit etlichen stucken </w:t>
      </w:r>
      <w:proofErr w:type="spellStart"/>
      <w:r>
        <w:t>irrendt</w:t>
      </w:r>
      <w:proofErr w:type="spellEnd"/>
      <w:r>
        <w:t xml:space="preserve"> / und mit falscher </w:t>
      </w:r>
      <w:proofErr w:type="spellStart"/>
      <w:r>
        <w:t>schedlicher</w:t>
      </w:r>
      <w:proofErr w:type="spellEnd"/>
      <w:r>
        <w:t xml:space="preserve"> </w:t>
      </w:r>
      <w:proofErr w:type="spellStart"/>
      <w:r>
        <w:t>lere</w:t>
      </w:r>
      <w:proofErr w:type="spellEnd"/>
      <w:r>
        <w:t xml:space="preserve"> </w:t>
      </w:r>
      <w:proofErr w:type="spellStart"/>
      <w:r>
        <w:t>behafft</w:t>
      </w:r>
      <w:proofErr w:type="spellEnd"/>
      <w:r>
        <w:t xml:space="preserve"> oder </w:t>
      </w:r>
      <w:proofErr w:type="spellStart"/>
      <w:r>
        <w:t>vergifft</w:t>
      </w:r>
      <w:proofErr w:type="spellEnd"/>
      <w:r>
        <w:t xml:space="preserve"> sind / </w:t>
      </w:r>
      <w:proofErr w:type="spellStart"/>
      <w:r>
        <w:t>veterlich</w:t>
      </w:r>
      <w:proofErr w:type="spellEnd"/>
      <w:r>
        <w:t xml:space="preserve"> </w:t>
      </w:r>
      <w:proofErr w:type="spellStart"/>
      <w:r>
        <w:t>haymsuchen</w:t>
      </w:r>
      <w:proofErr w:type="spellEnd"/>
      <w:r>
        <w:t xml:space="preserve"> / und wider bringen zu </w:t>
      </w:r>
      <w:proofErr w:type="spellStart"/>
      <w:r>
        <w:t>erkantnus</w:t>
      </w:r>
      <w:proofErr w:type="spellEnd"/>
      <w:r>
        <w:t xml:space="preserve"> </w:t>
      </w:r>
      <w:proofErr w:type="spellStart"/>
      <w:r>
        <w:t>jhres</w:t>
      </w:r>
      <w:proofErr w:type="spellEnd"/>
      <w:r>
        <w:t xml:space="preserve"> </w:t>
      </w:r>
      <w:proofErr w:type="spellStart"/>
      <w:r>
        <w:t>irrthumbs</w:t>
      </w:r>
      <w:proofErr w:type="spellEnd"/>
      <w:r>
        <w:t xml:space="preserve"> / das sie ein </w:t>
      </w:r>
      <w:proofErr w:type="spellStart"/>
      <w:r>
        <w:t>lust</w:t>
      </w:r>
      <w:proofErr w:type="spellEnd"/>
      <w:r>
        <w:t xml:space="preserve"> und gefallen </w:t>
      </w:r>
      <w:proofErr w:type="spellStart"/>
      <w:r>
        <w:t>gewynnen</w:t>
      </w:r>
      <w:proofErr w:type="spellEnd"/>
      <w:r>
        <w:t xml:space="preserve"> ab </w:t>
      </w:r>
      <w:proofErr w:type="spellStart"/>
      <w:r>
        <w:t>deyner</w:t>
      </w:r>
      <w:proofErr w:type="spellEnd"/>
      <w:r>
        <w:t xml:space="preserve"> bestendigen / </w:t>
      </w:r>
      <w:proofErr w:type="spellStart"/>
      <w:r>
        <w:t>eynfeltigen</w:t>
      </w:r>
      <w:proofErr w:type="spellEnd"/>
      <w:r>
        <w:t xml:space="preserve"> / ewigen </w:t>
      </w:r>
      <w:proofErr w:type="spellStart"/>
      <w:r>
        <w:t>warhayt</w:t>
      </w:r>
      <w:proofErr w:type="spellEnd"/>
      <w:r>
        <w:t xml:space="preserve"> / </w:t>
      </w:r>
      <w:proofErr w:type="spellStart"/>
      <w:r>
        <w:t>umb</w:t>
      </w:r>
      <w:proofErr w:type="spellEnd"/>
      <w:r>
        <w:t xml:space="preserve"> Jesus Christus </w:t>
      </w:r>
      <w:proofErr w:type="spellStart"/>
      <w:r>
        <w:t>leyden</w:t>
      </w:r>
      <w:proofErr w:type="spellEnd"/>
      <w:r>
        <w:t xml:space="preserve"> und sterben willen / Amen. </w:t>
      </w:r>
    </w:p>
    <w:p w14:paraId="6288FB05" w14:textId="77777777" w:rsidR="00C74B94" w:rsidRDefault="00C74B94" w:rsidP="00C74B94">
      <w:pPr>
        <w:pStyle w:val="berschrift2"/>
      </w:pPr>
      <w:r>
        <w:t xml:space="preserve">Für </w:t>
      </w:r>
      <w:proofErr w:type="spellStart"/>
      <w:r>
        <w:t>anfechtung</w:t>
      </w:r>
      <w:proofErr w:type="spellEnd"/>
      <w:r>
        <w:t>.</w:t>
      </w:r>
    </w:p>
    <w:p w14:paraId="3C12DBC3" w14:textId="77777777" w:rsidR="00C74B94" w:rsidRDefault="00C74B94" w:rsidP="00C74B94">
      <w:pPr>
        <w:pStyle w:val="StandardWeb"/>
      </w:pPr>
      <w:r>
        <w:t xml:space="preserve">Lassend uns auch bitten </w:t>
      </w:r>
      <w:proofErr w:type="spellStart"/>
      <w:r>
        <w:t>Got</w:t>
      </w:r>
      <w:proofErr w:type="spellEnd"/>
      <w:r>
        <w:t xml:space="preserve"> unsern </w:t>
      </w:r>
      <w:proofErr w:type="spellStart"/>
      <w:r>
        <w:t>herren</w:t>
      </w:r>
      <w:proofErr w:type="spellEnd"/>
      <w:r>
        <w:t xml:space="preserve"> / das er die </w:t>
      </w:r>
      <w:proofErr w:type="spellStart"/>
      <w:r>
        <w:t>welt</w:t>
      </w:r>
      <w:proofErr w:type="spellEnd"/>
      <w:r>
        <w:t xml:space="preserve"> vom </w:t>
      </w:r>
      <w:proofErr w:type="spellStart"/>
      <w:r>
        <w:t>irrthumb</w:t>
      </w:r>
      <w:proofErr w:type="spellEnd"/>
      <w:r>
        <w:t xml:space="preserve"> erlösen </w:t>
      </w:r>
      <w:proofErr w:type="spellStart"/>
      <w:r>
        <w:t>wol</w:t>
      </w:r>
      <w:proofErr w:type="spellEnd"/>
      <w:r>
        <w:t xml:space="preserve"> / und auch von </w:t>
      </w:r>
      <w:proofErr w:type="spellStart"/>
      <w:r>
        <w:t>kranckheyten</w:t>
      </w:r>
      <w:proofErr w:type="spellEnd"/>
      <w:r>
        <w:t xml:space="preserve"> / </w:t>
      </w:r>
      <w:proofErr w:type="spellStart"/>
      <w:r>
        <w:t>theurungen</w:t>
      </w:r>
      <w:proofErr w:type="spellEnd"/>
      <w:r>
        <w:t xml:space="preserve"> / </w:t>
      </w:r>
      <w:proofErr w:type="spellStart"/>
      <w:r>
        <w:t>gefencknussen</w:t>
      </w:r>
      <w:proofErr w:type="spellEnd"/>
      <w:r>
        <w:t xml:space="preserve"> / sterben / und aller </w:t>
      </w:r>
      <w:proofErr w:type="spellStart"/>
      <w:r>
        <w:t>widerwertigkeit</w:t>
      </w:r>
      <w:proofErr w:type="spellEnd"/>
      <w:r>
        <w:t xml:space="preserve"> / die durch den bösen </w:t>
      </w:r>
      <w:proofErr w:type="spellStart"/>
      <w:r>
        <w:t>geyst</w:t>
      </w:r>
      <w:proofErr w:type="spellEnd"/>
      <w:r>
        <w:t xml:space="preserve"> und </w:t>
      </w:r>
      <w:proofErr w:type="spellStart"/>
      <w:r>
        <w:t>schedlichen</w:t>
      </w:r>
      <w:proofErr w:type="spellEnd"/>
      <w:r>
        <w:t xml:space="preserve"> </w:t>
      </w:r>
      <w:proofErr w:type="spellStart"/>
      <w:r>
        <w:t>feynd</w:t>
      </w:r>
      <w:proofErr w:type="spellEnd"/>
      <w:r>
        <w:t xml:space="preserve"> / zu </w:t>
      </w:r>
      <w:proofErr w:type="spellStart"/>
      <w:r>
        <w:t>verderbnus</w:t>
      </w:r>
      <w:proofErr w:type="spellEnd"/>
      <w:r>
        <w:t xml:space="preserve"> </w:t>
      </w:r>
      <w:proofErr w:type="spellStart"/>
      <w:r>
        <w:t>seel</w:t>
      </w:r>
      <w:proofErr w:type="spellEnd"/>
      <w:r>
        <w:t xml:space="preserve"> und </w:t>
      </w:r>
      <w:proofErr w:type="spellStart"/>
      <w:r>
        <w:t>leyb</w:t>
      </w:r>
      <w:proofErr w:type="spellEnd"/>
      <w:r>
        <w:t xml:space="preserve"> / uns werden zugefügt. </w:t>
      </w:r>
    </w:p>
    <w:p w14:paraId="3A85A5BA" w14:textId="77777777" w:rsidR="00C74B94" w:rsidRDefault="00C74B94" w:rsidP="00C74B94">
      <w:pPr>
        <w:pStyle w:val="StandardWeb"/>
      </w:pPr>
      <w:r>
        <w:t xml:space="preserve">Also bittend. </w:t>
      </w:r>
    </w:p>
    <w:p w14:paraId="34339AE6" w14:textId="77777777" w:rsidR="00C74B94" w:rsidRDefault="00C74B94" w:rsidP="00C74B94">
      <w:pPr>
        <w:pStyle w:val="StandardWeb"/>
      </w:pPr>
      <w:proofErr w:type="spellStart"/>
      <w:r>
        <w:t>Almechtiger</w:t>
      </w:r>
      <w:proofErr w:type="spellEnd"/>
      <w:r>
        <w:t xml:space="preserve"> ewiger </w:t>
      </w:r>
      <w:proofErr w:type="spellStart"/>
      <w:r>
        <w:t>Got</w:t>
      </w:r>
      <w:proofErr w:type="spellEnd"/>
      <w:r>
        <w:t xml:space="preserve"> / ein </w:t>
      </w:r>
      <w:proofErr w:type="spellStart"/>
      <w:r>
        <w:t>trost</w:t>
      </w:r>
      <w:proofErr w:type="spellEnd"/>
      <w:r>
        <w:t xml:space="preserve"> der </w:t>
      </w:r>
      <w:proofErr w:type="spellStart"/>
      <w:r>
        <w:t>trawrigen</w:t>
      </w:r>
      <w:proofErr w:type="spellEnd"/>
      <w:r>
        <w:t xml:space="preserve"> / ein </w:t>
      </w:r>
      <w:proofErr w:type="spellStart"/>
      <w:r>
        <w:t>sterck</w:t>
      </w:r>
      <w:proofErr w:type="spellEnd"/>
      <w:r>
        <w:t xml:space="preserve"> der schwachen laß für </w:t>
      </w:r>
      <w:proofErr w:type="spellStart"/>
      <w:r>
        <w:t>deyn</w:t>
      </w:r>
      <w:proofErr w:type="spellEnd"/>
      <w:r>
        <w:t xml:space="preserve"> </w:t>
      </w:r>
      <w:proofErr w:type="spellStart"/>
      <w:r>
        <w:t>angesicht</w:t>
      </w:r>
      <w:proofErr w:type="spellEnd"/>
      <w:r>
        <w:t xml:space="preserve"> durch unsern </w:t>
      </w:r>
      <w:proofErr w:type="spellStart"/>
      <w:r>
        <w:t>herren</w:t>
      </w:r>
      <w:proofErr w:type="spellEnd"/>
      <w:r>
        <w:t xml:space="preserve"> Jesum Christum </w:t>
      </w:r>
      <w:proofErr w:type="spellStart"/>
      <w:r>
        <w:t>kumen</w:t>
      </w:r>
      <w:proofErr w:type="spellEnd"/>
      <w:r>
        <w:t xml:space="preserve"> / die </w:t>
      </w:r>
      <w:proofErr w:type="spellStart"/>
      <w:r>
        <w:t>bit</w:t>
      </w:r>
      <w:proofErr w:type="spellEnd"/>
      <w:r>
        <w:t xml:space="preserve"> aller deren / so in </w:t>
      </w:r>
      <w:proofErr w:type="spellStart"/>
      <w:r>
        <w:t>bekümmernus</w:t>
      </w:r>
      <w:proofErr w:type="spellEnd"/>
      <w:r>
        <w:t xml:space="preserve"> und </w:t>
      </w:r>
      <w:proofErr w:type="spellStart"/>
      <w:r>
        <w:t>anfechtung</w:t>
      </w:r>
      <w:proofErr w:type="spellEnd"/>
      <w:r>
        <w:t xml:space="preserve"> zu dir </w:t>
      </w:r>
      <w:proofErr w:type="spellStart"/>
      <w:r>
        <w:t>seufftzen</w:t>
      </w:r>
      <w:proofErr w:type="spellEnd"/>
      <w:r>
        <w:t xml:space="preserve"> und </w:t>
      </w:r>
      <w:proofErr w:type="spellStart"/>
      <w:r>
        <w:t>schreyen</w:t>
      </w:r>
      <w:proofErr w:type="spellEnd"/>
      <w:r>
        <w:t xml:space="preserve"> / das </w:t>
      </w:r>
      <w:proofErr w:type="spellStart"/>
      <w:r>
        <w:t>menigklich</w:t>
      </w:r>
      <w:proofErr w:type="spellEnd"/>
      <w:r>
        <w:t xml:space="preserve"> </w:t>
      </w:r>
      <w:proofErr w:type="spellStart"/>
      <w:r>
        <w:t>mercke</w:t>
      </w:r>
      <w:proofErr w:type="spellEnd"/>
      <w:r>
        <w:t xml:space="preserve"> und empfind / </w:t>
      </w:r>
      <w:proofErr w:type="spellStart"/>
      <w:r>
        <w:t>deyn</w:t>
      </w:r>
      <w:proofErr w:type="spellEnd"/>
      <w:r>
        <w:t xml:space="preserve"> </w:t>
      </w:r>
      <w:proofErr w:type="spellStart"/>
      <w:r>
        <w:t>hilff</w:t>
      </w:r>
      <w:proofErr w:type="spellEnd"/>
      <w:r>
        <w:t xml:space="preserve"> und </w:t>
      </w:r>
      <w:proofErr w:type="spellStart"/>
      <w:r>
        <w:t>beystand</w:t>
      </w:r>
      <w:proofErr w:type="spellEnd"/>
      <w:r>
        <w:t xml:space="preserve"> in der </w:t>
      </w:r>
      <w:proofErr w:type="spellStart"/>
      <w:r>
        <w:t>zeyt</w:t>
      </w:r>
      <w:proofErr w:type="spellEnd"/>
      <w:r>
        <w:t xml:space="preserve"> der not / Amen. </w:t>
      </w:r>
    </w:p>
    <w:p w14:paraId="3ACA4A96" w14:textId="77777777" w:rsidR="00C74B94" w:rsidRDefault="00C74B94" w:rsidP="00C74B94">
      <w:pPr>
        <w:pStyle w:val="berschrift2"/>
      </w:pPr>
      <w:r>
        <w:t xml:space="preserve">Für alle schwangere </w:t>
      </w:r>
      <w:proofErr w:type="spellStart"/>
      <w:r>
        <w:t>frawen</w:t>
      </w:r>
      <w:proofErr w:type="spellEnd"/>
      <w:r>
        <w:t>.</w:t>
      </w:r>
    </w:p>
    <w:p w14:paraId="7D9C3EF2" w14:textId="77777777" w:rsidR="00C74B94" w:rsidRDefault="00C74B94" w:rsidP="00C74B94">
      <w:pPr>
        <w:pStyle w:val="StandardWeb"/>
      </w:pPr>
      <w:r>
        <w:t xml:space="preserve">Lassend uns bitten </w:t>
      </w:r>
      <w:proofErr w:type="spellStart"/>
      <w:r>
        <w:t>Got</w:t>
      </w:r>
      <w:proofErr w:type="spellEnd"/>
      <w:r>
        <w:t xml:space="preserve"> unsern </w:t>
      </w:r>
      <w:proofErr w:type="spellStart"/>
      <w:r>
        <w:t>herren</w:t>
      </w:r>
      <w:proofErr w:type="spellEnd"/>
      <w:r>
        <w:t xml:space="preserve"> für alle schwangere </w:t>
      </w:r>
      <w:proofErr w:type="spellStart"/>
      <w:r>
        <w:t>frawen</w:t>
      </w:r>
      <w:proofErr w:type="spellEnd"/>
      <w:r>
        <w:t xml:space="preserve"> / das er </w:t>
      </w:r>
      <w:proofErr w:type="spellStart"/>
      <w:r>
        <w:t>jhnen</w:t>
      </w:r>
      <w:proofErr w:type="spellEnd"/>
      <w:r>
        <w:t xml:space="preserve"> </w:t>
      </w:r>
      <w:proofErr w:type="spellStart"/>
      <w:r>
        <w:t>wol</w:t>
      </w:r>
      <w:proofErr w:type="spellEnd"/>
      <w:r>
        <w:t xml:space="preserve"> geben </w:t>
      </w:r>
      <w:proofErr w:type="spellStart"/>
      <w:r>
        <w:t>sterck</w:t>
      </w:r>
      <w:proofErr w:type="spellEnd"/>
      <w:r>
        <w:t xml:space="preserve"> und </w:t>
      </w:r>
      <w:proofErr w:type="spellStart"/>
      <w:r>
        <w:t>hayl</w:t>
      </w:r>
      <w:proofErr w:type="spellEnd"/>
      <w:r>
        <w:t xml:space="preserve"> / </w:t>
      </w:r>
      <w:proofErr w:type="spellStart"/>
      <w:r>
        <w:t>domit</w:t>
      </w:r>
      <w:proofErr w:type="spellEnd"/>
      <w:r>
        <w:t xml:space="preserve"> sie </w:t>
      </w:r>
      <w:proofErr w:type="spellStart"/>
      <w:r>
        <w:t>gnedigklich</w:t>
      </w:r>
      <w:proofErr w:type="spellEnd"/>
      <w:r>
        <w:t xml:space="preserve"> von kindsbanden erlöset werden. </w:t>
      </w:r>
    </w:p>
    <w:p w14:paraId="6E27BDAD" w14:textId="77777777" w:rsidR="00C74B94" w:rsidRDefault="00C74B94" w:rsidP="00C74B94">
      <w:pPr>
        <w:pStyle w:val="StandardWeb"/>
      </w:pPr>
      <w:r>
        <w:t xml:space="preserve">Also bittend. </w:t>
      </w:r>
    </w:p>
    <w:p w14:paraId="05A4881E" w14:textId="77777777" w:rsidR="00C74B94" w:rsidRDefault="00C74B94" w:rsidP="00C74B94">
      <w:pPr>
        <w:pStyle w:val="StandardWeb"/>
      </w:pPr>
      <w:proofErr w:type="spellStart"/>
      <w:r>
        <w:t>Almechtiger</w:t>
      </w:r>
      <w:proofErr w:type="spellEnd"/>
      <w:r>
        <w:t xml:space="preserve"> ewiger </w:t>
      </w:r>
      <w:proofErr w:type="spellStart"/>
      <w:r>
        <w:t>Got</w:t>
      </w:r>
      <w:proofErr w:type="spellEnd"/>
      <w:r>
        <w:t xml:space="preserve"> </w:t>
      </w:r>
      <w:proofErr w:type="spellStart"/>
      <w:r>
        <w:t>vater</w:t>
      </w:r>
      <w:proofErr w:type="spellEnd"/>
      <w:r>
        <w:t xml:space="preserve"> / ein </w:t>
      </w:r>
      <w:proofErr w:type="spellStart"/>
      <w:r>
        <w:t>schöpffer</w:t>
      </w:r>
      <w:proofErr w:type="spellEnd"/>
      <w:r>
        <w:t xml:space="preserve"> aller ding / der du </w:t>
      </w:r>
      <w:proofErr w:type="spellStart"/>
      <w:r>
        <w:t>genedigklich</w:t>
      </w:r>
      <w:proofErr w:type="spellEnd"/>
      <w:r>
        <w:t xml:space="preserve"> gesegnet hast man und </w:t>
      </w:r>
      <w:proofErr w:type="spellStart"/>
      <w:r>
        <w:t>weyb</w:t>
      </w:r>
      <w:proofErr w:type="spellEnd"/>
      <w:r>
        <w:t xml:space="preserve"> / und gesagt / Seyd fruchtbar und mehret euch / auch </w:t>
      </w:r>
      <w:proofErr w:type="spellStart"/>
      <w:r>
        <w:t>hastu</w:t>
      </w:r>
      <w:proofErr w:type="spellEnd"/>
      <w:r>
        <w:t xml:space="preserve"> dem </w:t>
      </w:r>
      <w:proofErr w:type="spellStart"/>
      <w:r>
        <w:t>weyb</w:t>
      </w:r>
      <w:proofErr w:type="spellEnd"/>
      <w:r>
        <w:t xml:space="preserve"> in </w:t>
      </w:r>
      <w:proofErr w:type="spellStart"/>
      <w:r>
        <w:t>kummer</w:t>
      </w:r>
      <w:proofErr w:type="spellEnd"/>
      <w:r>
        <w:t xml:space="preserve"> zu </w:t>
      </w:r>
      <w:proofErr w:type="spellStart"/>
      <w:r>
        <w:t>geperen</w:t>
      </w:r>
      <w:proofErr w:type="spellEnd"/>
      <w:r>
        <w:t xml:space="preserve"> zu </w:t>
      </w:r>
      <w:proofErr w:type="spellStart"/>
      <w:r>
        <w:t>eynem</w:t>
      </w:r>
      <w:proofErr w:type="spellEnd"/>
      <w:r>
        <w:t xml:space="preserve"> </w:t>
      </w:r>
      <w:proofErr w:type="spellStart"/>
      <w:r>
        <w:t>heyligen</w:t>
      </w:r>
      <w:proofErr w:type="spellEnd"/>
      <w:r>
        <w:t xml:space="preserve"> </w:t>
      </w:r>
      <w:proofErr w:type="spellStart"/>
      <w:r>
        <w:t>creutze</w:t>
      </w:r>
      <w:proofErr w:type="spellEnd"/>
      <w:r>
        <w:t xml:space="preserve"> gemacht / durch </w:t>
      </w:r>
      <w:proofErr w:type="spellStart"/>
      <w:r>
        <w:t>deynen</w:t>
      </w:r>
      <w:proofErr w:type="spellEnd"/>
      <w:r>
        <w:t xml:space="preserve"> </w:t>
      </w:r>
      <w:proofErr w:type="spellStart"/>
      <w:r>
        <w:t>son</w:t>
      </w:r>
      <w:proofErr w:type="spellEnd"/>
      <w:r>
        <w:t xml:space="preserve"> unsern </w:t>
      </w:r>
      <w:proofErr w:type="spellStart"/>
      <w:r>
        <w:t>herren</w:t>
      </w:r>
      <w:proofErr w:type="spellEnd"/>
      <w:r>
        <w:t xml:space="preserve"> / der uns von dem fluch </w:t>
      </w:r>
      <w:proofErr w:type="spellStart"/>
      <w:r>
        <w:t>unnd</w:t>
      </w:r>
      <w:proofErr w:type="spellEnd"/>
      <w:r>
        <w:t xml:space="preserve"> </w:t>
      </w:r>
      <w:proofErr w:type="spellStart"/>
      <w:r>
        <w:t>sünden</w:t>
      </w:r>
      <w:proofErr w:type="spellEnd"/>
      <w:r>
        <w:t xml:space="preserve"> erlöset hat. Wir bitten dich gütiger </w:t>
      </w:r>
      <w:proofErr w:type="spellStart"/>
      <w:r>
        <w:t>vater</w:t>
      </w:r>
      <w:proofErr w:type="spellEnd"/>
      <w:r>
        <w:t xml:space="preserve"> / </w:t>
      </w:r>
      <w:proofErr w:type="spellStart"/>
      <w:r>
        <w:t>herre</w:t>
      </w:r>
      <w:proofErr w:type="spellEnd"/>
      <w:r>
        <w:t xml:space="preserve"> und </w:t>
      </w:r>
      <w:proofErr w:type="spellStart"/>
      <w:r>
        <w:t>Got</w:t>
      </w:r>
      <w:proofErr w:type="spellEnd"/>
      <w:r>
        <w:t xml:space="preserve"> / wollest die </w:t>
      </w:r>
      <w:proofErr w:type="spellStart"/>
      <w:r>
        <w:t>frucht</w:t>
      </w:r>
      <w:proofErr w:type="spellEnd"/>
      <w:r>
        <w:t xml:space="preserve"> ihres </w:t>
      </w:r>
      <w:proofErr w:type="spellStart"/>
      <w:r>
        <w:t>leybs</w:t>
      </w:r>
      <w:proofErr w:type="spellEnd"/>
      <w:r>
        <w:t xml:space="preserve"> / dein </w:t>
      </w:r>
      <w:proofErr w:type="spellStart"/>
      <w:r>
        <w:t>aygen</w:t>
      </w:r>
      <w:proofErr w:type="spellEnd"/>
      <w:r>
        <w:t xml:space="preserve"> </w:t>
      </w:r>
      <w:proofErr w:type="spellStart"/>
      <w:r>
        <w:t>werck</w:t>
      </w:r>
      <w:proofErr w:type="spellEnd"/>
      <w:r>
        <w:t xml:space="preserve"> erhalten und </w:t>
      </w:r>
      <w:proofErr w:type="spellStart"/>
      <w:r>
        <w:t>bewaren</w:t>
      </w:r>
      <w:proofErr w:type="spellEnd"/>
      <w:r>
        <w:t xml:space="preserve"> / und </w:t>
      </w:r>
      <w:proofErr w:type="spellStart"/>
      <w:r>
        <w:t>undter</w:t>
      </w:r>
      <w:proofErr w:type="spellEnd"/>
      <w:r>
        <w:t xml:space="preserve"> dem </w:t>
      </w:r>
      <w:proofErr w:type="spellStart"/>
      <w:r>
        <w:t>creutz</w:t>
      </w:r>
      <w:proofErr w:type="spellEnd"/>
      <w:r>
        <w:t xml:space="preserve"> in der </w:t>
      </w:r>
      <w:proofErr w:type="spellStart"/>
      <w:r>
        <w:t>bekümmerlichen</w:t>
      </w:r>
      <w:proofErr w:type="spellEnd"/>
      <w:r>
        <w:t xml:space="preserve"> </w:t>
      </w:r>
      <w:proofErr w:type="spellStart"/>
      <w:r>
        <w:t>gepurt</w:t>
      </w:r>
      <w:proofErr w:type="spellEnd"/>
      <w:r>
        <w:t xml:space="preserve"> nicht verderben lassen / </w:t>
      </w:r>
      <w:proofErr w:type="spellStart"/>
      <w:r>
        <w:t>sonder</w:t>
      </w:r>
      <w:proofErr w:type="spellEnd"/>
      <w:r>
        <w:t xml:space="preserve"> </w:t>
      </w:r>
      <w:proofErr w:type="spellStart"/>
      <w:r>
        <w:t>gnedigklich</w:t>
      </w:r>
      <w:proofErr w:type="spellEnd"/>
      <w:r>
        <w:t xml:space="preserve"> und mit </w:t>
      </w:r>
      <w:proofErr w:type="spellStart"/>
      <w:r>
        <w:t>frid</w:t>
      </w:r>
      <w:proofErr w:type="spellEnd"/>
      <w:r>
        <w:t xml:space="preserve"> </w:t>
      </w:r>
      <w:proofErr w:type="spellStart"/>
      <w:r>
        <w:t>entpinden</w:t>
      </w:r>
      <w:proofErr w:type="spellEnd"/>
      <w:r>
        <w:t xml:space="preserve"> / durch Christum Jesum unsern </w:t>
      </w:r>
      <w:proofErr w:type="spellStart"/>
      <w:r>
        <w:t>herren</w:t>
      </w:r>
      <w:proofErr w:type="spellEnd"/>
      <w:r>
        <w:t xml:space="preserve"> / Amen. </w:t>
      </w:r>
    </w:p>
    <w:p w14:paraId="14069A87" w14:textId="77777777" w:rsidR="00C74B94" w:rsidRDefault="00C74B94" w:rsidP="00C74B94">
      <w:pPr>
        <w:pStyle w:val="berschrift2"/>
      </w:pPr>
      <w:proofErr w:type="spellStart"/>
      <w:r>
        <w:t>Eyn</w:t>
      </w:r>
      <w:proofErr w:type="spellEnd"/>
      <w:r>
        <w:t xml:space="preserve"> </w:t>
      </w:r>
      <w:proofErr w:type="spellStart"/>
      <w:r>
        <w:t>gemeyn</w:t>
      </w:r>
      <w:proofErr w:type="spellEnd"/>
      <w:r>
        <w:t xml:space="preserve"> </w:t>
      </w:r>
      <w:proofErr w:type="spellStart"/>
      <w:r>
        <w:t>gepet</w:t>
      </w:r>
      <w:proofErr w:type="spellEnd"/>
      <w:r>
        <w:t xml:space="preserve"> für alle </w:t>
      </w:r>
      <w:proofErr w:type="spellStart"/>
      <w:r>
        <w:t>menschen</w:t>
      </w:r>
      <w:proofErr w:type="spellEnd"/>
      <w:r>
        <w:t xml:space="preserve"> / es sey </w:t>
      </w:r>
      <w:proofErr w:type="spellStart"/>
      <w:r>
        <w:t>obrigkeit</w:t>
      </w:r>
      <w:proofErr w:type="spellEnd"/>
      <w:r>
        <w:t xml:space="preserve"> / </w:t>
      </w:r>
      <w:proofErr w:type="spellStart"/>
      <w:r>
        <w:t>prediger</w:t>
      </w:r>
      <w:proofErr w:type="spellEnd"/>
      <w:r>
        <w:t xml:space="preserve"> oder andere / auch </w:t>
      </w:r>
      <w:proofErr w:type="spellStart"/>
      <w:r>
        <w:t>verfolger</w:t>
      </w:r>
      <w:proofErr w:type="spellEnd"/>
      <w:r>
        <w:t xml:space="preserve"> des </w:t>
      </w:r>
      <w:proofErr w:type="spellStart"/>
      <w:r>
        <w:t>Evangelij</w:t>
      </w:r>
      <w:proofErr w:type="spellEnd"/>
      <w:r>
        <w:t xml:space="preserve"> betreffend etc.</w:t>
      </w:r>
    </w:p>
    <w:p w14:paraId="5C62E649" w14:textId="77777777" w:rsidR="00C74B94" w:rsidRDefault="00C74B94" w:rsidP="00C74B94">
      <w:pPr>
        <w:pStyle w:val="StandardWeb"/>
      </w:pPr>
      <w:r>
        <w:t xml:space="preserve">Also bettend. </w:t>
      </w:r>
    </w:p>
    <w:p w14:paraId="59297607" w14:textId="77777777" w:rsidR="00C74B94" w:rsidRDefault="00C74B94" w:rsidP="00C74B94">
      <w:pPr>
        <w:pStyle w:val="StandardWeb"/>
      </w:pPr>
      <w:proofErr w:type="spellStart"/>
      <w:r>
        <w:t>Almechtiger</w:t>
      </w:r>
      <w:proofErr w:type="spellEnd"/>
      <w:r>
        <w:t xml:space="preserve"> ewiger Gott / der du </w:t>
      </w:r>
      <w:proofErr w:type="spellStart"/>
      <w:r>
        <w:t>wilt</w:t>
      </w:r>
      <w:proofErr w:type="spellEnd"/>
      <w:r>
        <w:t xml:space="preserve"> / das alle </w:t>
      </w:r>
      <w:proofErr w:type="spellStart"/>
      <w:r>
        <w:t>menschen</w:t>
      </w:r>
      <w:proofErr w:type="spellEnd"/>
      <w:r>
        <w:t xml:space="preserve"> genesen und zu </w:t>
      </w:r>
      <w:proofErr w:type="spellStart"/>
      <w:r>
        <w:t>erkantnus</w:t>
      </w:r>
      <w:proofErr w:type="spellEnd"/>
      <w:r>
        <w:t xml:space="preserve"> deiner </w:t>
      </w:r>
      <w:proofErr w:type="spellStart"/>
      <w:r>
        <w:t>götlichen</w:t>
      </w:r>
      <w:proofErr w:type="spellEnd"/>
      <w:r>
        <w:t xml:space="preserve"> </w:t>
      </w:r>
      <w:proofErr w:type="spellStart"/>
      <w:r>
        <w:t>warheit</w:t>
      </w:r>
      <w:proofErr w:type="spellEnd"/>
      <w:r>
        <w:t xml:space="preserve"> </w:t>
      </w:r>
      <w:proofErr w:type="spellStart"/>
      <w:r>
        <w:t>kumen</w:t>
      </w:r>
      <w:proofErr w:type="spellEnd"/>
      <w:r>
        <w:t xml:space="preserve"> / Wir bitten dein göttliche </w:t>
      </w:r>
      <w:proofErr w:type="spellStart"/>
      <w:r>
        <w:t>maiestet</w:t>
      </w:r>
      <w:proofErr w:type="spellEnd"/>
      <w:r>
        <w:t xml:space="preserve"> / durch Jesum Christ dein </w:t>
      </w:r>
      <w:proofErr w:type="spellStart"/>
      <w:r>
        <w:t>eynigen</w:t>
      </w:r>
      <w:proofErr w:type="spellEnd"/>
      <w:r>
        <w:t xml:space="preserve"> </w:t>
      </w:r>
      <w:proofErr w:type="spellStart"/>
      <w:r>
        <w:t>son</w:t>
      </w:r>
      <w:proofErr w:type="spellEnd"/>
      <w:r>
        <w:t xml:space="preserve"> unsern </w:t>
      </w:r>
      <w:proofErr w:type="spellStart"/>
      <w:r>
        <w:t>herrn</w:t>
      </w:r>
      <w:proofErr w:type="spellEnd"/>
      <w:r>
        <w:t xml:space="preserve"> und </w:t>
      </w:r>
      <w:proofErr w:type="spellStart"/>
      <w:r>
        <w:t>hayland</w:t>
      </w:r>
      <w:proofErr w:type="spellEnd"/>
      <w:r>
        <w:t xml:space="preserve"> / du wollest dein </w:t>
      </w:r>
      <w:proofErr w:type="spellStart"/>
      <w:r>
        <w:t>gottlige</w:t>
      </w:r>
      <w:proofErr w:type="spellEnd"/>
      <w:r>
        <w:t xml:space="preserve"> </w:t>
      </w:r>
      <w:proofErr w:type="spellStart"/>
      <w:r>
        <w:t>genad</w:t>
      </w:r>
      <w:proofErr w:type="spellEnd"/>
      <w:r>
        <w:t xml:space="preserve"> / </w:t>
      </w:r>
      <w:proofErr w:type="spellStart"/>
      <w:r>
        <w:t>geyst</w:t>
      </w:r>
      <w:proofErr w:type="spellEnd"/>
      <w:r>
        <w:t xml:space="preserve"> / und </w:t>
      </w:r>
      <w:proofErr w:type="spellStart"/>
      <w:r>
        <w:t>hilff</w:t>
      </w:r>
      <w:proofErr w:type="spellEnd"/>
      <w:r>
        <w:t xml:space="preserve"> </w:t>
      </w:r>
      <w:proofErr w:type="spellStart"/>
      <w:r>
        <w:t>mittaylen</w:t>
      </w:r>
      <w:proofErr w:type="spellEnd"/>
      <w:r>
        <w:t xml:space="preserve"> aller </w:t>
      </w:r>
      <w:proofErr w:type="spellStart"/>
      <w:r>
        <w:t>ordenlicher</w:t>
      </w:r>
      <w:proofErr w:type="spellEnd"/>
      <w:r>
        <w:t xml:space="preserve"> </w:t>
      </w:r>
      <w:proofErr w:type="spellStart"/>
      <w:r>
        <w:t>obrigkeyt</w:t>
      </w:r>
      <w:proofErr w:type="spellEnd"/>
      <w:r>
        <w:t xml:space="preserve"> / das sie </w:t>
      </w:r>
      <w:proofErr w:type="spellStart"/>
      <w:r>
        <w:t>fridlich</w:t>
      </w:r>
      <w:proofErr w:type="spellEnd"/>
      <w:r>
        <w:t xml:space="preserve"> und </w:t>
      </w:r>
      <w:proofErr w:type="spellStart"/>
      <w:r>
        <w:t>wol</w:t>
      </w:r>
      <w:proofErr w:type="spellEnd"/>
      <w:r>
        <w:t xml:space="preserve"> regieren allen </w:t>
      </w:r>
      <w:proofErr w:type="spellStart"/>
      <w:r>
        <w:t>Christenlichen</w:t>
      </w:r>
      <w:proofErr w:type="spellEnd"/>
      <w:r>
        <w:t xml:space="preserve"> dienern deines </w:t>
      </w:r>
      <w:proofErr w:type="spellStart"/>
      <w:r>
        <w:t>heyligen</w:t>
      </w:r>
      <w:proofErr w:type="spellEnd"/>
      <w:r>
        <w:t xml:space="preserve"> </w:t>
      </w:r>
      <w:proofErr w:type="spellStart"/>
      <w:r>
        <w:t>worts</w:t>
      </w:r>
      <w:proofErr w:type="spellEnd"/>
      <w:r>
        <w:t xml:space="preserve"> / das sie recht und fruchtbarlich </w:t>
      </w:r>
      <w:proofErr w:type="spellStart"/>
      <w:r>
        <w:t>leren</w:t>
      </w:r>
      <w:proofErr w:type="spellEnd"/>
      <w:r>
        <w:t xml:space="preserve"> / und wollest durch deinen </w:t>
      </w:r>
      <w:proofErr w:type="spellStart"/>
      <w:r>
        <w:t>almechtigen</w:t>
      </w:r>
      <w:proofErr w:type="spellEnd"/>
      <w:r>
        <w:t xml:space="preserve"> </w:t>
      </w:r>
      <w:proofErr w:type="spellStart"/>
      <w:r>
        <w:t>gewalt</w:t>
      </w:r>
      <w:proofErr w:type="spellEnd"/>
      <w:r>
        <w:t xml:space="preserve"> und unerforschliche </w:t>
      </w:r>
      <w:proofErr w:type="spellStart"/>
      <w:r>
        <w:t>weißheyt</w:t>
      </w:r>
      <w:proofErr w:type="spellEnd"/>
      <w:r>
        <w:t xml:space="preserve"> / widerstand thun allen denen / die dein heilig </w:t>
      </w:r>
      <w:proofErr w:type="spellStart"/>
      <w:r>
        <w:t>wort</w:t>
      </w:r>
      <w:proofErr w:type="spellEnd"/>
      <w:r>
        <w:t xml:space="preserve"> hassen / und mit falscher leer und </w:t>
      </w:r>
      <w:proofErr w:type="spellStart"/>
      <w:r>
        <w:t>unordenlichen</w:t>
      </w:r>
      <w:proofErr w:type="spellEnd"/>
      <w:r>
        <w:t xml:space="preserve"> </w:t>
      </w:r>
      <w:proofErr w:type="spellStart"/>
      <w:r>
        <w:t>gewalt</w:t>
      </w:r>
      <w:proofErr w:type="spellEnd"/>
      <w:r>
        <w:t xml:space="preserve"> verfolgen / sie erleuchten / und zu </w:t>
      </w:r>
      <w:proofErr w:type="spellStart"/>
      <w:r>
        <w:t>erkandtnus</w:t>
      </w:r>
      <w:proofErr w:type="spellEnd"/>
      <w:r>
        <w:t xml:space="preserve"> deiner </w:t>
      </w:r>
      <w:proofErr w:type="spellStart"/>
      <w:r>
        <w:t>herligkeit</w:t>
      </w:r>
      <w:proofErr w:type="spellEnd"/>
      <w:r>
        <w:t xml:space="preserve"> </w:t>
      </w:r>
      <w:proofErr w:type="spellStart"/>
      <w:r>
        <w:t>füren</w:t>
      </w:r>
      <w:proofErr w:type="spellEnd"/>
      <w:r>
        <w:t xml:space="preserve"> / </w:t>
      </w:r>
      <w:proofErr w:type="spellStart"/>
      <w:r>
        <w:t>auff</w:t>
      </w:r>
      <w:proofErr w:type="spellEnd"/>
      <w:r>
        <w:t xml:space="preserve"> das wir alle in </w:t>
      </w:r>
      <w:proofErr w:type="spellStart"/>
      <w:r>
        <w:t>eym</w:t>
      </w:r>
      <w:proofErr w:type="spellEnd"/>
      <w:r>
        <w:t xml:space="preserve"> stillen / </w:t>
      </w:r>
      <w:proofErr w:type="spellStart"/>
      <w:r>
        <w:t>geruwigen</w:t>
      </w:r>
      <w:proofErr w:type="spellEnd"/>
      <w:r>
        <w:t xml:space="preserve"> / </w:t>
      </w:r>
      <w:proofErr w:type="spellStart"/>
      <w:r>
        <w:t>unstreflichem</w:t>
      </w:r>
      <w:proofErr w:type="spellEnd"/>
      <w:r>
        <w:t xml:space="preserve"> leben / die </w:t>
      </w:r>
      <w:proofErr w:type="spellStart"/>
      <w:r>
        <w:t>reychtumb</w:t>
      </w:r>
      <w:proofErr w:type="spellEnd"/>
      <w:r>
        <w:t xml:space="preserve"> deiner </w:t>
      </w:r>
      <w:proofErr w:type="spellStart"/>
      <w:r>
        <w:t>götlichen</w:t>
      </w:r>
      <w:proofErr w:type="spellEnd"/>
      <w:r>
        <w:t xml:space="preserve"> </w:t>
      </w:r>
      <w:proofErr w:type="spellStart"/>
      <w:r>
        <w:t>genad</w:t>
      </w:r>
      <w:proofErr w:type="spellEnd"/>
      <w:r>
        <w:t xml:space="preserve"> / durch ein </w:t>
      </w:r>
      <w:proofErr w:type="spellStart"/>
      <w:r>
        <w:t>ranyen</w:t>
      </w:r>
      <w:proofErr w:type="spellEnd"/>
      <w:r>
        <w:t xml:space="preserve"> </w:t>
      </w:r>
      <w:proofErr w:type="spellStart"/>
      <w:r>
        <w:t>gelauben</w:t>
      </w:r>
      <w:proofErr w:type="spellEnd"/>
      <w:r>
        <w:t xml:space="preserve"> erlernen / und dir </w:t>
      </w:r>
      <w:proofErr w:type="spellStart"/>
      <w:r>
        <w:t>eynigem</w:t>
      </w:r>
      <w:proofErr w:type="spellEnd"/>
      <w:r>
        <w:t xml:space="preserve"> waren </w:t>
      </w:r>
      <w:proofErr w:type="spellStart"/>
      <w:r>
        <w:t>Got</w:t>
      </w:r>
      <w:proofErr w:type="spellEnd"/>
      <w:r>
        <w:t xml:space="preserve"> und </w:t>
      </w:r>
      <w:proofErr w:type="spellStart"/>
      <w:r>
        <w:t>herrn</w:t>
      </w:r>
      <w:proofErr w:type="spellEnd"/>
      <w:r>
        <w:t xml:space="preserve"> aller </w:t>
      </w:r>
      <w:proofErr w:type="spellStart"/>
      <w:r>
        <w:t>herrn</w:t>
      </w:r>
      <w:proofErr w:type="spellEnd"/>
      <w:r>
        <w:t xml:space="preserve"> / mit </w:t>
      </w:r>
      <w:proofErr w:type="spellStart"/>
      <w:r>
        <w:t>volkumen</w:t>
      </w:r>
      <w:proofErr w:type="spellEnd"/>
      <w:r>
        <w:t xml:space="preserve"> </w:t>
      </w:r>
      <w:proofErr w:type="spellStart"/>
      <w:r>
        <w:t>hertzen</w:t>
      </w:r>
      <w:proofErr w:type="spellEnd"/>
      <w:r>
        <w:t xml:space="preserve"> / in </w:t>
      </w:r>
      <w:proofErr w:type="spellStart"/>
      <w:r>
        <w:t>heyligkeit</w:t>
      </w:r>
      <w:proofErr w:type="spellEnd"/>
      <w:r>
        <w:t xml:space="preserve"> und </w:t>
      </w:r>
      <w:proofErr w:type="spellStart"/>
      <w:r>
        <w:t>gerechtigkeit</w:t>
      </w:r>
      <w:proofErr w:type="spellEnd"/>
      <w:r>
        <w:t xml:space="preserve"> / die dir </w:t>
      </w:r>
      <w:proofErr w:type="spellStart"/>
      <w:r>
        <w:t>gefellig</w:t>
      </w:r>
      <w:proofErr w:type="spellEnd"/>
      <w:r>
        <w:t xml:space="preserve"> ist / mögen dienen / durch unsern </w:t>
      </w:r>
      <w:proofErr w:type="spellStart"/>
      <w:r>
        <w:t>herrn</w:t>
      </w:r>
      <w:proofErr w:type="spellEnd"/>
      <w:r>
        <w:t xml:space="preserve"> Jesum Christ deinen </w:t>
      </w:r>
      <w:proofErr w:type="spellStart"/>
      <w:r>
        <w:t>son</w:t>
      </w:r>
      <w:proofErr w:type="spellEnd"/>
      <w:r>
        <w:t xml:space="preserve"> / der mit dir in </w:t>
      </w:r>
      <w:proofErr w:type="spellStart"/>
      <w:r>
        <w:t>eynigkeit</w:t>
      </w:r>
      <w:proofErr w:type="spellEnd"/>
      <w:r>
        <w:t xml:space="preserve"> des </w:t>
      </w:r>
      <w:proofErr w:type="spellStart"/>
      <w:r>
        <w:t>heyligen</w:t>
      </w:r>
      <w:proofErr w:type="spellEnd"/>
      <w:r>
        <w:t xml:space="preserve"> </w:t>
      </w:r>
      <w:proofErr w:type="spellStart"/>
      <w:r>
        <w:t>geysts</w:t>
      </w:r>
      <w:proofErr w:type="spellEnd"/>
      <w:r>
        <w:t xml:space="preserve"> lebt und </w:t>
      </w:r>
      <w:proofErr w:type="spellStart"/>
      <w:r>
        <w:t>herscht</w:t>
      </w:r>
      <w:proofErr w:type="spellEnd"/>
      <w:r>
        <w:t xml:space="preserve"> / ein </w:t>
      </w:r>
      <w:proofErr w:type="spellStart"/>
      <w:r>
        <w:t>eyniger</w:t>
      </w:r>
      <w:proofErr w:type="spellEnd"/>
      <w:r>
        <w:t xml:space="preserve"> </w:t>
      </w:r>
      <w:proofErr w:type="spellStart"/>
      <w:r>
        <w:t>warer</w:t>
      </w:r>
      <w:proofErr w:type="spellEnd"/>
      <w:r>
        <w:t xml:space="preserve"> </w:t>
      </w:r>
      <w:proofErr w:type="spellStart"/>
      <w:r>
        <w:t>Got</w:t>
      </w:r>
      <w:proofErr w:type="spellEnd"/>
      <w:r>
        <w:t xml:space="preserve"> </w:t>
      </w:r>
      <w:proofErr w:type="spellStart"/>
      <w:r>
        <w:t>ymmer</w:t>
      </w:r>
      <w:proofErr w:type="spellEnd"/>
      <w:r>
        <w:t xml:space="preserve"> und </w:t>
      </w:r>
      <w:proofErr w:type="spellStart"/>
      <w:r>
        <w:t>ewigklich</w:t>
      </w:r>
      <w:proofErr w:type="spellEnd"/>
      <w:r>
        <w:t xml:space="preserve"> Amen. </w:t>
      </w:r>
    </w:p>
    <w:p w14:paraId="26A1DFE2" w14:textId="77777777" w:rsidR="00C74B94" w:rsidRDefault="00C74B94" w:rsidP="00C74B94">
      <w:pPr>
        <w:pStyle w:val="berschrift2"/>
      </w:pPr>
      <w:proofErr w:type="spellStart"/>
      <w:r>
        <w:t>Eyn</w:t>
      </w:r>
      <w:proofErr w:type="spellEnd"/>
      <w:r>
        <w:t xml:space="preserve"> andere </w:t>
      </w:r>
      <w:proofErr w:type="spellStart"/>
      <w:r>
        <w:t>Collect</w:t>
      </w:r>
      <w:proofErr w:type="spellEnd"/>
      <w:r>
        <w:t>.</w:t>
      </w:r>
    </w:p>
    <w:p w14:paraId="2B16A5D0" w14:textId="77777777" w:rsidR="00C74B94" w:rsidRDefault="00C74B94" w:rsidP="00C74B94">
      <w:pPr>
        <w:pStyle w:val="StandardWeb"/>
      </w:pPr>
      <w:proofErr w:type="spellStart"/>
      <w:r>
        <w:t>Almechtiger</w:t>
      </w:r>
      <w:proofErr w:type="spellEnd"/>
      <w:r>
        <w:t xml:space="preserve"> </w:t>
      </w:r>
      <w:proofErr w:type="spellStart"/>
      <w:r>
        <w:t>Got</w:t>
      </w:r>
      <w:proofErr w:type="spellEnd"/>
      <w:r>
        <w:t xml:space="preserve"> / der du bist ein </w:t>
      </w:r>
      <w:proofErr w:type="spellStart"/>
      <w:r>
        <w:t>beschützer</w:t>
      </w:r>
      <w:proofErr w:type="spellEnd"/>
      <w:r>
        <w:t xml:space="preserve"> aller die </w:t>
      </w:r>
      <w:proofErr w:type="spellStart"/>
      <w:r>
        <w:t>auff</w:t>
      </w:r>
      <w:proofErr w:type="spellEnd"/>
      <w:r>
        <w:t xml:space="preserve"> dich hoffen / on welches </w:t>
      </w:r>
      <w:proofErr w:type="spellStart"/>
      <w:r>
        <w:t>genad</w:t>
      </w:r>
      <w:proofErr w:type="spellEnd"/>
      <w:r>
        <w:t xml:space="preserve"> </w:t>
      </w:r>
      <w:proofErr w:type="spellStart"/>
      <w:r>
        <w:t>niemandt</w:t>
      </w:r>
      <w:proofErr w:type="spellEnd"/>
      <w:r>
        <w:t xml:space="preserve"> nichts vermag / noch etwas vor dir gilt / laß </w:t>
      </w:r>
      <w:proofErr w:type="spellStart"/>
      <w:r>
        <w:t>deyn</w:t>
      </w:r>
      <w:proofErr w:type="spellEnd"/>
      <w:r>
        <w:t xml:space="preserve"> </w:t>
      </w:r>
      <w:proofErr w:type="spellStart"/>
      <w:r>
        <w:t>barmhertzigkeit</w:t>
      </w:r>
      <w:proofErr w:type="spellEnd"/>
      <w:r>
        <w:t xml:space="preserve"> uns </w:t>
      </w:r>
      <w:proofErr w:type="spellStart"/>
      <w:r>
        <w:t>reychlich</w:t>
      </w:r>
      <w:proofErr w:type="spellEnd"/>
      <w:r>
        <w:t xml:space="preserve"> </w:t>
      </w:r>
      <w:proofErr w:type="spellStart"/>
      <w:r>
        <w:t>widerfaren</w:t>
      </w:r>
      <w:proofErr w:type="spellEnd"/>
      <w:r>
        <w:t xml:space="preserve"> / </w:t>
      </w:r>
      <w:proofErr w:type="spellStart"/>
      <w:r>
        <w:t>auff</w:t>
      </w:r>
      <w:proofErr w:type="spellEnd"/>
      <w:r>
        <w:t xml:space="preserve"> das wir durch dein </w:t>
      </w:r>
      <w:proofErr w:type="spellStart"/>
      <w:r>
        <w:t>heyliges</w:t>
      </w:r>
      <w:proofErr w:type="spellEnd"/>
      <w:r>
        <w:t xml:space="preserve"> eingeben / </w:t>
      </w:r>
      <w:proofErr w:type="spellStart"/>
      <w:r>
        <w:t>gedencken</w:t>
      </w:r>
      <w:proofErr w:type="spellEnd"/>
      <w:r>
        <w:t xml:space="preserve"> was recht und gut ist / und durch </w:t>
      </w:r>
      <w:proofErr w:type="spellStart"/>
      <w:r>
        <w:t>deyn</w:t>
      </w:r>
      <w:proofErr w:type="spellEnd"/>
      <w:r>
        <w:t xml:space="preserve"> </w:t>
      </w:r>
      <w:proofErr w:type="spellStart"/>
      <w:r>
        <w:t>krafft</w:t>
      </w:r>
      <w:proofErr w:type="spellEnd"/>
      <w:r>
        <w:t xml:space="preserve"> auch dasselbige </w:t>
      </w:r>
      <w:proofErr w:type="spellStart"/>
      <w:r>
        <w:t>volbringen</w:t>
      </w:r>
      <w:proofErr w:type="spellEnd"/>
      <w:r>
        <w:t xml:space="preserve"> / </w:t>
      </w:r>
      <w:proofErr w:type="spellStart"/>
      <w:r>
        <w:t>umb</w:t>
      </w:r>
      <w:proofErr w:type="spellEnd"/>
      <w:r>
        <w:t xml:space="preserve"> Jesus Christus unsers </w:t>
      </w:r>
      <w:proofErr w:type="spellStart"/>
      <w:r>
        <w:t>herrn</w:t>
      </w:r>
      <w:proofErr w:type="spellEnd"/>
      <w:r>
        <w:t xml:space="preserve"> willen / der mit dir </w:t>
      </w:r>
      <w:proofErr w:type="spellStart"/>
      <w:r>
        <w:t>herschet</w:t>
      </w:r>
      <w:proofErr w:type="spellEnd"/>
      <w:r>
        <w:t xml:space="preserve"> und lebt in </w:t>
      </w:r>
      <w:proofErr w:type="spellStart"/>
      <w:r>
        <w:t>ewigkeit</w:t>
      </w:r>
      <w:proofErr w:type="spellEnd"/>
      <w:r>
        <w:t xml:space="preserve"> / Amen. </w:t>
      </w:r>
    </w:p>
    <w:p w14:paraId="1EE3E5B2" w14:textId="77777777" w:rsidR="00C74B94" w:rsidRDefault="00C74B94" w:rsidP="00C74B94">
      <w:pPr>
        <w:pStyle w:val="StandardWeb"/>
      </w:pPr>
      <w:proofErr w:type="spellStart"/>
      <w:r>
        <w:t>Benedictio</w:t>
      </w:r>
      <w:proofErr w:type="spellEnd"/>
      <w:r>
        <w:t xml:space="preserve"> </w:t>
      </w:r>
      <w:proofErr w:type="spellStart"/>
      <w:r>
        <w:t>Ecclesie</w:t>
      </w:r>
      <w:proofErr w:type="spellEnd"/>
      <w:r>
        <w:t xml:space="preserve"> / Numeri. vi. </w:t>
      </w:r>
    </w:p>
    <w:p w14:paraId="27EF9BEE" w14:textId="77777777" w:rsidR="00C74B94" w:rsidRDefault="00C74B94" w:rsidP="00C74B94">
      <w:pPr>
        <w:pStyle w:val="StandardWeb"/>
      </w:pPr>
      <w:r>
        <w:t xml:space="preserve">Der Herr segne dich und behüte dich Der </w:t>
      </w:r>
      <w:proofErr w:type="spellStart"/>
      <w:r>
        <w:t>herr</w:t>
      </w:r>
      <w:proofErr w:type="spellEnd"/>
      <w:r>
        <w:t xml:space="preserve"> erleuchte sein </w:t>
      </w:r>
      <w:proofErr w:type="spellStart"/>
      <w:r>
        <w:t>angesicht</w:t>
      </w:r>
      <w:proofErr w:type="spellEnd"/>
      <w:r>
        <w:t xml:space="preserve"> </w:t>
      </w:r>
      <w:proofErr w:type="spellStart"/>
      <w:r>
        <w:t>uber</w:t>
      </w:r>
      <w:proofErr w:type="spellEnd"/>
      <w:r>
        <w:t xml:space="preserve"> dir / und sey dir </w:t>
      </w:r>
      <w:proofErr w:type="spellStart"/>
      <w:r>
        <w:t>genedig</w:t>
      </w:r>
      <w:proofErr w:type="spellEnd"/>
      <w:r>
        <w:t xml:space="preserve">. Der </w:t>
      </w:r>
      <w:proofErr w:type="spellStart"/>
      <w:r>
        <w:t>herr</w:t>
      </w:r>
      <w:proofErr w:type="spellEnd"/>
      <w:r>
        <w:t xml:space="preserve"> hebe sein </w:t>
      </w:r>
      <w:proofErr w:type="spellStart"/>
      <w:r>
        <w:t>angesicht</w:t>
      </w:r>
      <w:proofErr w:type="spellEnd"/>
      <w:r>
        <w:t xml:space="preserve"> </w:t>
      </w:r>
      <w:proofErr w:type="spellStart"/>
      <w:r>
        <w:t>auff</w:t>
      </w:r>
      <w:proofErr w:type="spellEnd"/>
      <w:r>
        <w:t xml:space="preserve"> dich und </w:t>
      </w:r>
      <w:proofErr w:type="spellStart"/>
      <w:r>
        <w:t>geb</w:t>
      </w:r>
      <w:proofErr w:type="spellEnd"/>
      <w:r>
        <w:t xml:space="preserve"> dir </w:t>
      </w:r>
      <w:proofErr w:type="spellStart"/>
      <w:r>
        <w:t>frid</w:t>
      </w:r>
      <w:proofErr w:type="spellEnd"/>
      <w:r>
        <w:t xml:space="preserve">. </w:t>
      </w:r>
    </w:p>
    <w:p w14:paraId="2E3DD121" w14:textId="77777777" w:rsidR="00C74B94" w:rsidRDefault="00C74B94" w:rsidP="00C74B94">
      <w:pPr>
        <w:pStyle w:val="berschrift2"/>
      </w:pPr>
      <w:r>
        <w:t>Ein ander Segen</w:t>
      </w:r>
    </w:p>
    <w:p w14:paraId="148CA666" w14:textId="77777777" w:rsidR="00C74B94" w:rsidRDefault="00C74B94" w:rsidP="00C74B94">
      <w:pPr>
        <w:pStyle w:val="StandardWeb"/>
      </w:pPr>
      <w:r>
        <w:t xml:space="preserve">Psal. </w:t>
      </w:r>
      <w:proofErr w:type="spellStart"/>
      <w:r>
        <w:t>lxvij</w:t>
      </w:r>
      <w:proofErr w:type="spellEnd"/>
      <w:r>
        <w:t xml:space="preserve">. </w:t>
      </w:r>
    </w:p>
    <w:p w14:paraId="72D84E80" w14:textId="77777777" w:rsidR="00C74B94" w:rsidRDefault="00C74B94" w:rsidP="00C74B94">
      <w:pPr>
        <w:pStyle w:val="StandardWeb"/>
      </w:pPr>
      <w:proofErr w:type="spellStart"/>
      <w:r>
        <w:t>Got</w:t>
      </w:r>
      <w:proofErr w:type="spellEnd"/>
      <w:r>
        <w:t xml:space="preserve"> sey uns </w:t>
      </w:r>
      <w:proofErr w:type="spellStart"/>
      <w:r>
        <w:t>genedig</w:t>
      </w:r>
      <w:proofErr w:type="spellEnd"/>
      <w:r>
        <w:t xml:space="preserve"> und </w:t>
      </w:r>
      <w:proofErr w:type="spellStart"/>
      <w:r>
        <w:t>barmhertzig</w:t>
      </w:r>
      <w:proofErr w:type="spellEnd"/>
      <w:r>
        <w:t xml:space="preserve"> / und </w:t>
      </w:r>
      <w:proofErr w:type="spellStart"/>
      <w:r>
        <w:t>geb</w:t>
      </w:r>
      <w:proofErr w:type="spellEnd"/>
      <w:r>
        <w:t xml:space="preserve"> uns allen sein </w:t>
      </w:r>
      <w:proofErr w:type="spellStart"/>
      <w:r>
        <w:t>götlichen</w:t>
      </w:r>
      <w:proofErr w:type="spellEnd"/>
      <w:r>
        <w:t xml:space="preserve"> </w:t>
      </w:r>
      <w:proofErr w:type="spellStart"/>
      <w:r>
        <w:t>segen</w:t>
      </w:r>
      <w:proofErr w:type="spellEnd"/>
      <w:r>
        <w:t xml:space="preserve">. Er laß uns sein </w:t>
      </w:r>
      <w:proofErr w:type="spellStart"/>
      <w:r>
        <w:t>antlitz</w:t>
      </w:r>
      <w:proofErr w:type="spellEnd"/>
      <w:r>
        <w:t xml:space="preserve"> leuchten das wir </w:t>
      </w:r>
      <w:proofErr w:type="spellStart"/>
      <w:r>
        <w:t>auff</w:t>
      </w:r>
      <w:proofErr w:type="spellEnd"/>
      <w:r>
        <w:t xml:space="preserve"> erden erkennen seine weg. Es segne uns </w:t>
      </w:r>
      <w:proofErr w:type="spellStart"/>
      <w:r>
        <w:t>Got</w:t>
      </w:r>
      <w:proofErr w:type="spellEnd"/>
      <w:r>
        <w:t xml:space="preserve"> / unser </w:t>
      </w:r>
      <w:proofErr w:type="spellStart"/>
      <w:r>
        <w:t>Got</w:t>
      </w:r>
      <w:proofErr w:type="spellEnd"/>
      <w:r>
        <w:t xml:space="preserve">. Es segne uns </w:t>
      </w:r>
      <w:proofErr w:type="spellStart"/>
      <w:r>
        <w:t>Got</w:t>
      </w:r>
      <w:proofErr w:type="spellEnd"/>
      <w:r>
        <w:t xml:space="preserve"> / und </w:t>
      </w:r>
      <w:proofErr w:type="spellStart"/>
      <w:r>
        <w:t>geb</w:t>
      </w:r>
      <w:proofErr w:type="spellEnd"/>
      <w:r>
        <w:t xml:space="preserve"> uns seinen </w:t>
      </w:r>
      <w:proofErr w:type="spellStart"/>
      <w:r>
        <w:t>frid</w:t>
      </w:r>
      <w:proofErr w:type="spellEnd"/>
      <w:r>
        <w:t xml:space="preserve"> / Amen. </w:t>
      </w:r>
    </w:p>
    <w:p w14:paraId="6F486E39" w14:textId="77777777" w:rsidR="00C74B94" w:rsidRDefault="00C74B94" w:rsidP="00C74B94">
      <w:pPr>
        <w:pStyle w:val="StandardWeb"/>
      </w:pPr>
      <w:r>
        <w:t xml:space="preserve">Gedruckt zu </w:t>
      </w:r>
      <w:proofErr w:type="spellStart"/>
      <w:r>
        <w:t>Nuremberg</w:t>
      </w:r>
      <w:proofErr w:type="spellEnd"/>
      <w:r>
        <w:t xml:space="preserve"> durch </w:t>
      </w:r>
      <w:proofErr w:type="spellStart"/>
      <w:r>
        <w:t>Fridrichen</w:t>
      </w:r>
      <w:proofErr w:type="spellEnd"/>
      <w:r>
        <w:t xml:space="preserve"> </w:t>
      </w:r>
      <w:proofErr w:type="spellStart"/>
      <w:r>
        <w:t>Peypus</w:t>
      </w:r>
      <w:proofErr w:type="spellEnd"/>
      <w:r>
        <w:t xml:space="preserve"> / </w:t>
      </w:r>
      <w:proofErr w:type="spellStart"/>
      <w:r>
        <w:t>auß</w:t>
      </w:r>
      <w:proofErr w:type="spellEnd"/>
      <w:r>
        <w:t xml:space="preserve"> </w:t>
      </w:r>
      <w:proofErr w:type="spellStart"/>
      <w:r>
        <w:t>verlegung</w:t>
      </w:r>
      <w:proofErr w:type="spellEnd"/>
      <w:r>
        <w:t xml:space="preserve"> Des </w:t>
      </w:r>
      <w:proofErr w:type="spellStart"/>
      <w:r>
        <w:t>Ersamen</w:t>
      </w:r>
      <w:proofErr w:type="spellEnd"/>
      <w:r>
        <w:t xml:space="preserve"> mans Leonhard zu der </w:t>
      </w:r>
      <w:proofErr w:type="spellStart"/>
      <w:r>
        <w:t>Aych</w:t>
      </w:r>
      <w:proofErr w:type="spellEnd"/>
      <w:r>
        <w:t xml:space="preserve"> </w:t>
      </w:r>
      <w:proofErr w:type="spellStart"/>
      <w:r>
        <w:t>Buchfürer</w:t>
      </w:r>
      <w:proofErr w:type="spellEnd"/>
      <w:r>
        <w:t xml:space="preserve"> </w:t>
      </w:r>
      <w:proofErr w:type="spellStart"/>
      <w:r>
        <w:t>uzu</w:t>
      </w:r>
      <w:proofErr w:type="spellEnd"/>
      <w:r>
        <w:t xml:space="preserve"> </w:t>
      </w:r>
      <w:proofErr w:type="spellStart"/>
      <w:r>
        <w:t>Nürmberg</w:t>
      </w:r>
      <w:proofErr w:type="spellEnd"/>
      <w:r>
        <w:t xml:space="preserve">. </w:t>
      </w:r>
    </w:p>
    <w:p w14:paraId="48B965EF" w14:textId="77777777" w:rsidR="00C74B94" w:rsidRDefault="00C74B94" w:rsidP="00C74B94">
      <w:pPr>
        <w:pStyle w:val="StandardWeb"/>
      </w:pPr>
      <w:r>
        <w:t xml:space="preserve">1528 </w:t>
      </w:r>
    </w:p>
    <w:p w14:paraId="5074995C" w14:textId="77777777" w:rsidR="0022039F" w:rsidRDefault="0022039F" w:rsidP="0022039F"/>
    <w:p w14:paraId="242C309F" w14:textId="77777777" w:rsidR="00D5498D" w:rsidRPr="00D5498D" w:rsidRDefault="007166CE" w:rsidP="008E63BE">
      <w:pPr>
        <w:pStyle w:val="berschrift1"/>
      </w:pPr>
      <w:r>
        <w:br w:type="page"/>
      </w:r>
      <w:r w:rsidR="00D5498D" w:rsidRPr="00D5498D">
        <w:t>Quellen:</w:t>
      </w:r>
    </w:p>
    <w:p w14:paraId="4E52013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3B04FFA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9CFB83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0DB62C2"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3B689693"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36656709"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6B2E91B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749A1F2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7AB1CF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5A8360A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D1F216E"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2E527F75" w14:textId="71D7896C"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2E69"/>
    <w:rsid w:val="00082307"/>
    <w:rsid w:val="000C66E5"/>
    <w:rsid w:val="001F54C4"/>
    <w:rsid w:val="0022039F"/>
    <w:rsid w:val="00272484"/>
    <w:rsid w:val="00297F83"/>
    <w:rsid w:val="002E6D11"/>
    <w:rsid w:val="00381C0C"/>
    <w:rsid w:val="00442E69"/>
    <w:rsid w:val="00537F59"/>
    <w:rsid w:val="007166CE"/>
    <w:rsid w:val="007E1779"/>
    <w:rsid w:val="0083667B"/>
    <w:rsid w:val="008B2348"/>
    <w:rsid w:val="008D7463"/>
    <w:rsid w:val="008E417E"/>
    <w:rsid w:val="008E63BE"/>
    <w:rsid w:val="00B365E5"/>
    <w:rsid w:val="00C35859"/>
    <w:rsid w:val="00C74B94"/>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612459"/>
  <w15:chartTrackingRefBased/>
  <w15:docId w15:val="{E4B14D40-9883-43DC-9B3A-C698FC8FF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C74B94"/>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24930690">
      <w:bodyDiv w:val="1"/>
      <w:marLeft w:val="0"/>
      <w:marRight w:val="0"/>
      <w:marTop w:val="0"/>
      <w:marBottom w:val="0"/>
      <w:divBdr>
        <w:top w:val="none" w:sz="0" w:space="0" w:color="auto"/>
        <w:left w:val="none" w:sz="0" w:space="0" w:color="auto"/>
        <w:bottom w:val="none" w:sz="0" w:space="0" w:color="auto"/>
        <w:right w:val="none" w:sz="0" w:space="0" w:color="auto"/>
      </w:divBdr>
      <w:divsChild>
        <w:div w:id="168755609">
          <w:marLeft w:val="0"/>
          <w:marRight w:val="0"/>
          <w:marTop w:val="0"/>
          <w:marBottom w:val="0"/>
          <w:divBdr>
            <w:top w:val="none" w:sz="0" w:space="0" w:color="auto"/>
            <w:left w:val="none" w:sz="0" w:space="0" w:color="auto"/>
            <w:bottom w:val="none" w:sz="0" w:space="0" w:color="auto"/>
            <w:right w:val="none" w:sz="0" w:space="0" w:color="auto"/>
          </w:divBdr>
        </w:div>
        <w:div w:id="1292904120">
          <w:marLeft w:val="0"/>
          <w:marRight w:val="0"/>
          <w:marTop w:val="0"/>
          <w:marBottom w:val="0"/>
          <w:divBdr>
            <w:top w:val="none" w:sz="0" w:space="0" w:color="auto"/>
            <w:left w:val="none" w:sz="0" w:space="0" w:color="auto"/>
            <w:bottom w:val="none" w:sz="0" w:space="0" w:color="auto"/>
            <w:right w:val="none" w:sz="0" w:space="0" w:color="auto"/>
          </w:divBdr>
        </w:div>
        <w:div w:id="2146312686">
          <w:marLeft w:val="0"/>
          <w:marRight w:val="0"/>
          <w:marTop w:val="0"/>
          <w:marBottom w:val="0"/>
          <w:divBdr>
            <w:top w:val="none" w:sz="0" w:space="0" w:color="auto"/>
            <w:left w:val="none" w:sz="0" w:space="0" w:color="auto"/>
            <w:bottom w:val="none" w:sz="0" w:space="0" w:color="auto"/>
            <w:right w:val="none" w:sz="0" w:space="0" w:color="auto"/>
          </w:divBdr>
        </w:div>
        <w:div w:id="923756455">
          <w:marLeft w:val="0"/>
          <w:marRight w:val="0"/>
          <w:marTop w:val="0"/>
          <w:marBottom w:val="0"/>
          <w:divBdr>
            <w:top w:val="none" w:sz="0" w:space="0" w:color="auto"/>
            <w:left w:val="none" w:sz="0" w:space="0" w:color="auto"/>
            <w:bottom w:val="none" w:sz="0" w:space="0" w:color="auto"/>
            <w:right w:val="none" w:sz="0" w:space="0" w:color="auto"/>
          </w:divBdr>
        </w:div>
        <w:div w:id="640961672">
          <w:marLeft w:val="0"/>
          <w:marRight w:val="0"/>
          <w:marTop w:val="0"/>
          <w:marBottom w:val="0"/>
          <w:divBdr>
            <w:top w:val="none" w:sz="0" w:space="0" w:color="auto"/>
            <w:left w:val="none" w:sz="0" w:space="0" w:color="auto"/>
            <w:bottom w:val="none" w:sz="0" w:space="0" w:color="auto"/>
            <w:right w:val="none" w:sz="0" w:space="0" w:color="auto"/>
          </w:divBdr>
        </w:div>
        <w:div w:id="483087720">
          <w:marLeft w:val="0"/>
          <w:marRight w:val="0"/>
          <w:marTop w:val="0"/>
          <w:marBottom w:val="0"/>
          <w:divBdr>
            <w:top w:val="none" w:sz="0" w:space="0" w:color="auto"/>
            <w:left w:val="none" w:sz="0" w:space="0" w:color="auto"/>
            <w:bottom w:val="none" w:sz="0" w:space="0" w:color="auto"/>
            <w:right w:val="none" w:sz="0" w:space="0" w:color="auto"/>
          </w:divBdr>
        </w:div>
        <w:div w:id="267588929">
          <w:marLeft w:val="0"/>
          <w:marRight w:val="0"/>
          <w:marTop w:val="0"/>
          <w:marBottom w:val="0"/>
          <w:divBdr>
            <w:top w:val="none" w:sz="0" w:space="0" w:color="auto"/>
            <w:left w:val="none" w:sz="0" w:space="0" w:color="auto"/>
            <w:bottom w:val="none" w:sz="0" w:space="0" w:color="auto"/>
            <w:right w:val="none" w:sz="0" w:space="0" w:color="auto"/>
          </w:divBdr>
        </w:div>
        <w:div w:id="1874610167">
          <w:marLeft w:val="0"/>
          <w:marRight w:val="0"/>
          <w:marTop w:val="0"/>
          <w:marBottom w:val="0"/>
          <w:divBdr>
            <w:top w:val="none" w:sz="0" w:space="0" w:color="auto"/>
            <w:left w:val="none" w:sz="0" w:space="0" w:color="auto"/>
            <w:bottom w:val="none" w:sz="0" w:space="0" w:color="auto"/>
            <w:right w:val="none" w:sz="0" w:space="0" w:color="auto"/>
          </w:divBdr>
        </w:div>
        <w:div w:id="1961648727">
          <w:marLeft w:val="0"/>
          <w:marRight w:val="0"/>
          <w:marTop w:val="0"/>
          <w:marBottom w:val="0"/>
          <w:divBdr>
            <w:top w:val="none" w:sz="0" w:space="0" w:color="auto"/>
            <w:left w:val="none" w:sz="0" w:space="0" w:color="auto"/>
            <w:bottom w:val="none" w:sz="0" w:space="0" w:color="auto"/>
            <w:right w:val="none" w:sz="0" w:space="0" w:color="auto"/>
          </w:divBdr>
        </w:div>
        <w:div w:id="1015694734">
          <w:marLeft w:val="0"/>
          <w:marRight w:val="0"/>
          <w:marTop w:val="0"/>
          <w:marBottom w:val="0"/>
          <w:divBdr>
            <w:top w:val="none" w:sz="0" w:space="0" w:color="auto"/>
            <w:left w:val="none" w:sz="0" w:space="0" w:color="auto"/>
            <w:bottom w:val="none" w:sz="0" w:space="0" w:color="auto"/>
            <w:right w:val="none" w:sz="0" w:space="0" w:color="auto"/>
          </w:divBdr>
        </w:div>
        <w:div w:id="66735957">
          <w:marLeft w:val="0"/>
          <w:marRight w:val="0"/>
          <w:marTop w:val="0"/>
          <w:marBottom w:val="0"/>
          <w:divBdr>
            <w:top w:val="none" w:sz="0" w:space="0" w:color="auto"/>
            <w:left w:val="none" w:sz="0" w:space="0" w:color="auto"/>
            <w:bottom w:val="none" w:sz="0" w:space="0" w:color="auto"/>
            <w:right w:val="none" w:sz="0" w:space="0" w:color="auto"/>
          </w:divBdr>
        </w:div>
        <w:div w:id="372582954">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2077973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2033</Words>
  <Characters>12812</Characters>
  <Application>Microsoft Office Word</Application>
  <DocSecurity>0</DocSecurity>
  <Lines>106</Lines>
  <Paragraphs>29</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14816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Christliche Collecten</dc:title>
  <dc:subject/>
  <dc:creator>Althamer, Andreas</dc:creator>
  <cp:keywords/>
  <dc:description/>
  <cp:lastModifiedBy>Andreas Janssen</cp:lastModifiedBy>
  <cp:revision>4</cp:revision>
  <dcterms:created xsi:type="dcterms:W3CDTF">2021-03-20T07:46:00Z</dcterms:created>
  <dcterms:modified xsi:type="dcterms:W3CDTF">2021-03-20T10:16:00Z</dcterms:modified>
  <dc:language>de</dc:language>
</cp:coreProperties>
</file>